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E2DDA6" w14:textId="484BBF35" w:rsidR="007166CE" w:rsidRDefault="00B607FA" w:rsidP="00997569">
      <w:pPr>
        <w:pStyle w:val="berschrift1"/>
        <w:rPr>
          <w:b w:val="0"/>
          <w:bCs w:val="0"/>
          <w:sz w:val="32"/>
          <w:szCs w:val="32"/>
        </w:rPr>
      </w:pPr>
      <w:r>
        <w:rPr>
          <w:b w:val="0"/>
          <w:bCs w:val="0"/>
          <w:noProof/>
          <w:sz w:val="32"/>
          <w:szCs w:val="32"/>
        </w:rPr>
        <w:drawing>
          <wp:inline distT="0" distB="0" distL="0" distR="0" wp14:anchorId="1CF32E9F" wp14:editId="17CE137E">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2C5DFDD3" w14:textId="77777777" w:rsidR="007166CE" w:rsidRDefault="007166CE" w:rsidP="007166CE">
      <w:pPr>
        <w:pStyle w:val="berschrift1"/>
      </w:pPr>
      <w:r>
        <w:br w:type="page"/>
      </w:r>
      <w:r>
        <w:lastRenderedPageBreak/>
        <w:t>Vorwort</w:t>
      </w:r>
    </w:p>
    <w:p w14:paraId="2CDF5D4C"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100AF7B1" w14:textId="77777777" w:rsidR="007E1779" w:rsidRDefault="008D7463" w:rsidP="007166CE">
      <w:r>
        <w:t xml:space="preserve">Dieses Jahr hat uns allen eine Menge abverlangt – doch Gott hat uns hindurchgetragen. </w:t>
      </w:r>
    </w:p>
    <w:p w14:paraId="0FCCF4EE"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44DD07B5" w14:textId="77777777" w:rsidR="007E1779" w:rsidRDefault="007E1779" w:rsidP="007166CE">
      <w:r>
        <w:t>Vielleicht hat aber auch der eine oder die andere Lust, mitzumachen und neue Bücher zu erstellen – sprecht mich einfach an.</w:t>
      </w:r>
    </w:p>
    <w:p w14:paraId="6E7D7BE6" w14:textId="77777777" w:rsidR="007166CE" w:rsidRDefault="007166CE" w:rsidP="007166CE">
      <w:r>
        <w:t>Euch allen wünsche ich Gottes reichen Segen und dass Ihr für Euch interessante Texte hier findet. Für Anregungen bin ich immer dankbar.</w:t>
      </w:r>
    </w:p>
    <w:p w14:paraId="5F071BE4" w14:textId="77777777" w:rsidR="007166CE" w:rsidRDefault="007166CE" w:rsidP="007166CE">
      <w:r>
        <w:t>Gruß &amp; Segen,</w:t>
      </w:r>
    </w:p>
    <w:p w14:paraId="2EC5E50D" w14:textId="77777777" w:rsidR="007166CE" w:rsidRDefault="007166CE" w:rsidP="007166CE">
      <w:r>
        <w:t>Andreas</w:t>
      </w:r>
    </w:p>
    <w:p w14:paraId="78F0FAC9"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5A0F704C" w14:textId="77777777" w:rsidR="000F79DC" w:rsidRDefault="000F79DC" w:rsidP="000F79DC">
      <w:pPr>
        <w:pStyle w:val="berschrift1"/>
        <w:rPr>
          <w:sz w:val="48"/>
        </w:rPr>
      </w:pPr>
      <w:r>
        <w:t xml:space="preserve">Sachs, Hans - Die </w:t>
      </w:r>
      <w:proofErr w:type="spellStart"/>
      <w:r>
        <w:t>zwen</w:t>
      </w:r>
      <w:proofErr w:type="spellEnd"/>
      <w:r>
        <w:t xml:space="preserve"> </w:t>
      </w:r>
      <w:proofErr w:type="spellStart"/>
      <w:r>
        <w:t>vnd</w:t>
      </w:r>
      <w:proofErr w:type="spellEnd"/>
      <w:r>
        <w:t xml:space="preserve"> </w:t>
      </w:r>
      <w:proofErr w:type="spellStart"/>
      <w:r>
        <w:t>sibentzig</w:t>
      </w:r>
      <w:proofErr w:type="spellEnd"/>
      <w:r>
        <w:t xml:space="preserve"> </w:t>
      </w:r>
      <w:proofErr w:type="spellStart"/>
      <w:r>
        <w:t>namen</w:t>
      </w:r>
      <w:proofErr w:type="spellEnd"/>
      <w:r>
        <w:t xml:space="preserve"> Christi.</w:t>
      </w:r>
    </w:p>
    <w:p w14:paraId="1D53FB03" w14:textId="77777777" w:rsidR="000F79DC" w:rsidRDefault="000F79DC" w:rsidP="000F79DC">
      <w:pPr>
        <w:pStyle w:val="StandardWeb"/>
        <w:jc w:val="center"/>
      </w:pPr>
      <w:r>
        <w:t xml:space="preserve">O Kayser aller </w:t>
      </w:r>
      <w:proofErr w:type="spellStart"/>
      <w:r>
        <w:t>Kayserthum</w:t>
      </w:r>
      <w:proofErr w:type="spellEnd"/>
      <w:r>
        <w:br/>
        <w:t xml:space="preserve">Durch deinen geist zu </w:t>
      </w:r>
      <w:proofErr w:type="spellStart"/>
      <w:r>
        <w:t>hilff</w:t>
      </w:r>
      <w:proofErr w:type="spellEnd"/>
      <w:r>
        <w:t xml:space="preserve"> mir </w:t>
      </w:r>
      <w:proofErr w:type="spellStart"/>
      <w:r>
        <w:t>kum</w:t>
      </w:r>
      <w:proofErr w:type="spellEnd"/>
      <w:r>
        <w:br/>
        <w:t xml:space="preserve">Das ich dir zu </w:t>
      </w:r>
      <w:proofErr w:type="spellStart"/>
      <w:r>
        <w:t>glori</w:t>
      </w:r>
      <w:proofErr w:type="spellEnd"/>
      <w:r>
        <w:t xml:space="preserve"> </w:t>
      </w:r>
      <w:proofErr w:type="spellStart"/>
      <w:r>
        <w:t>vnd</w:t>
      </w:r>
      <w:proofErr w:type="spellEnd"/>
      <w:r>
        <w:t xml:space="preserve"> </w:t>
      </w:r>
      <w:proofErr w:type="spellStart"/>
      <w:r>
        <w:t>rhum</w:t>
      </w:r>
      <w:proofErr w:type="spellEnd"/>
      <w:r>
        <w:br/>
      </w:r>
      <w:proofErr w:type="spellStart"/>
      <w:r>
        <w:t>Erzel</w:t>
      </w:r>
      <w:proofErr w:type="spellEnd"/>
      <w:r>
        <w:t xml:space="preserve"> </w:t>
      </w:r>
      <w:proofErr w:type="spellStart"/>
      <w:r>
        <w:t>deyn</w:t>
      </w:r>
      <w:proofErr w:type="spellEnd"/>
      <w:r>
        <w:t xml:space="preserve"> </w:t>
      </w:r>
      <w:proofErr w:type="spellStart"/>
      <w:r>
        <w:t>adel</w:t>
      </w:r>
      <w:proofErr w:type="spellEnd"/>
      <w:r>
        <w:t xml:space="preserve">/ wird </w:t>
      </w:r>
      <w:proofErr w:type="spellStart"/>
      <w:r>
        <w:t>vnd</w:t>
      </w:r>
      <w:proofErr w:type="spellEnd"/>
      <w:r>
        <w:t xml:space="preserve"> </w:t>
      </w:r>
      <w:proofErr w:type="spellStart"/>
      <w:r>
        <w:t>stamen</w:t>
      </w:r>
      <w:proofErr w:type="spellEnd"/>
      <w:r>
        <w:br/>
        <w:t xml:space="preserve">Titel </w:t>
      </w:r>
      <w:proofErr w:type="spellStart"/>
      <w:r>
        <w:t>vnd</w:t>
      </w:r>
      <w:proofErr w:type="spellEnd"/>
      <w:r>
        <w:t xml:space="preserve"> </w:t>
      </w:r>
      <w:proofErr w:type="spellStart"/>
      <w:r>
        <w:t>empter</w:t>
      </w:r>
      <w:proofErr w:type="spellEnd"/>
      <w:r>
        <w:t xml:space="preserve"> alle samen</w:t>
      </w:r>
      <w:r>
        <w:br/>
        <w:t xml:space="preserve">Durch dein </w:t>
      </w:r>
      <w:proofErr w:type="spellStart"/>
      <w:r>
        <w:t>zwen</w:t>
      </w:r>
      <w:proofErr w:type="spellEnd"/>
      <w:r>
        <w:t xml:space="preserve"> </w:t>
      </w:r>
      <w:proofErr w:type="spellStart"/>
      <w:r>
        <w:t>vnd</w:t>
      </w:r>
      <w:proofErr w:type="spellEnd"/>
      <w:r>
        <w:t xml:space="preserve"> </w:t>
      </w:r>
      <w:proofErr w:type="spellStart"/>
      <w:r>
        <w:t>sibentzig</w:t>
      </w:r>
      <w:proofErr w:type="spellEnd"/>
      <w:r>
        <w:t xml:space="preserve"> </w:t>
      </w:r>
      <w:proofErr w:type="spellStart"/>
      <w:r>
        <w:t>namen</w:t>
      </w:r>
      <w:proofErr w:type="spellEnd"/>
      <w:r>
        <w:br/>
      </w:r>
      <w:proofErr w:type="spellStart"/>
      <w:r>
        <w:t>Darmit</w:t>
      </w:r>
      <w:proofErr w:type="spellEnd"/>
      <w:r>
        <w:t xml:space="preserve"> die </w:t>
      </w:r>
      <w:proofErr w:type="spellStart"/>
      <w:r>
        <w:t>heylig</w:t>
      </w:r>
      <w:proofErr w:type="spellEnd"/>
      <w:r>
        <w:t xml:space="preserve"> </w:t>
      </w:r>
      <w:proofErr w:type="spellStart"/>
      <w:r>
        <w:t>gschrifft</w:t>
      </w:r>
      <w:proofErr w:type="spellEnd"/>
      <w:r>
        <w:t xml:space="preserve"> dich </w:t>
      </w:r>
      <w:proofErr w:type="spellStart"/>
      <w:r>
        <w:t>nent</w:t>
      </w:r>
      <w:proofErr w:type="spellEnd"/>
      <w:r>
        <w:br/>
        <w:t xml:space="preserve">In alt </w:t>
      </w:r>
      <w:proofErr w:type="spellStart"/>
      <w:r>
        <w:t>vnd</w:t>
      </w:r>
      <w:proofErr w:type="spellEnd"/>
      <w:r>
        <w:t xml:space="preserve"> </w:t>
      </w:r>
      <w:proofErr w:type="spellStart"/>
      <w:r>
        <w:t>newem</w:t>
      </w:r>
      <w:proofErr w:type="spellEnd"/>
      <w:r>
        <w:t xml:space="preserve"> Testament</w:t>
      </w:r>
      <w:r>
        <w:br/>
      </w:r>
      <w:proofErr w:type="spellStart"/>
      <w:r>
        <w:t>Wiewol</w:t>
      </w:r>
      <w:proofErr w:type="spellEnd"/>
      <w:r>
        <w:t xml:space="preserve"> </w:t>
      </w:r>
      <w:proofErr w:type="spellStart"/>
      <w:r>
        <w:t>ir</w:t>
      </w:r>
      <w:proofErr w:type="spellEnd"/>
      <w:r>
        <w:t xml:space="preserve"> </w:t>
      </w:r>
      <w:proofErr w:type="spellStart"/>
      <w:r>
        <w:t>sunst</w:t>
      </w:r>
      <w:proofErr w:type="spellEnd"/>
      <w:r>
        <w:t xml:space="preserve"> on </w:t>
      </w:r>
      <w:proofErr w:type="spellStart"/>
      <w:r>
        <w:t>zal</w:t>
      </w:r>
      <w:proofErr w:type="spellEnd"/>
      <w:r>
        <w:t xml:space="preserve"> </w:t>
      </w:r>
      <w:proofErr w:type="spellStart"/>
      <w:r>
        <w:t>mer</w:t>
      </w:r>
      <w:proofErr w:type="spellEnd"/>
      <w:r>
        <w:t xml:space="preserve"> send</w:t>
      </w:r>
      <w:r>
        <w:br/>
        <w:t xml:space="preserve">Weyl die </w:t>
      </w:r>
      <w:proofErr w:type="spellStart"/>
      <w:r>
        <w:t>gantz</w:t>
      </w:r>
      <w:proofErr w:type="spellEnd"/>
      <w:r>
        <w:t xml:space="preserve"> </w:t>
      </w:r>
      <w:proofErr w:type="spellStart"/>
      <w:r>
        <w:t>gschrifft</w:t>
      </w:r>
      <w:proofErr w:type="spellEnd"/>
      <w:r>
        <w:t xml:space="preserve"> </w:t>
      </w:r>
      <w:proofErr w:type="spellStart"/>
      <w:r>
        <w:t>sunst</w:t>
      </w:r>
      <w:proofErr w:type="spellEnd"/>
      <w:r>
        <w:t xml:space="preserve"> </w:t>
      </w:r>
      <w:proofErr w:type="spellStart"/>
      <w:r>
        <w:t>vberal</w:t>
      </w:r>
      <w:proofErr w:type="spellEnd"/>
      <w:r>
        <w:br/>
      </w:r>
      <w:proofErr w:type="spellStart"/>
      <w:r>
        <w:t>Deyns</w:t>
      </w:r>
      <w:proofErr w:type="spellEnd"/>
      <w:r>
        <w:t xml:space="preserve"> </w:t>
      </w:r>
      <w:proofErr w:type="spellStart"/>
      <w:r>
        <w:t>lobs</w:t>
      </w:r>
      <w:proofErr w:type="spellEnd"/>
      <w:r>
        <w:t xml:space="preserve"> ist </w:t>
      </w:r>
      <w:proofErr w:type="spellStart"/>
      <w:r>
        <w:t>vol</w:t>
      </w:r>
      <w:proofErr w:type="spellEnd"/>
      <w:r>
        <w:t xml:space="preserve"> mit </w:t>
      </w:r>
      <w:proofErr w:type="spellStart"/>
      <w:r>
        <w:t>vberschwal</w:t>
      </w:r>
      <w:proofErr w:type="spellEnd"/>
      <w:r>
        <w:br/>
        <w:t xml:space="preserve">Das es in dem </w:t>
      </w:r>
      <w:proofErr w:type="spellStart"/>
      <w:r>
        <w:t>jamerthal</w:t>
      </w:r>
      <w:proofErr w:type="spellEnd"/>
      <w:r>
        <w:br/>
      </w:r>
      <w:proofErr w:type="spellStart"/>
      <w:r>
        <w:t>Vnerforschlich</w:t>
      </w:r>
      <w:proofErr w:type="spellEnd"/>
      <w:r>
        <w:t xml:space="preserve"> </w:t>
      </w:r>
      <w:proofErr w:type="spellStart"/>
      <w:r>
        <w:t>vnd</w:t>
      </w:r>
      <w:proofErr w:type="spellEnd"/>
      <w:r>
        <w:t xml:space="preserve"> </w:t>
      </w:r>
      <w:proofErr w:type="spellStart"/>
      <w:r>
        <w:t>vnaußrechlich</w:t>
      </w:r>
      <w:proofErr w:type="spellEnd"/>
      <w:r>
        <w:br/>
      </w:r>
      <w:proofErr w:type="spellStart"/>
      <w:r>
        <w:t>Vnbeschreyblich</w:t>
      </w:r>
      <w:proofErr w:type="spellEnd"/>
      <w:r>
        <w:t xml:space="preserve"> </w:t>
      </w:r>
      <w:proofErr w:type="spellStart"/>
      <w:r>
        <w:t>vnd</w:t>
      </w:r>
      <w:proofErr w:type="spellEnd"/>
      <w:r>
        <w:t xml:space="preserve"> </w:t>
      </w:r>
      <w:proofErr w:type="spellStart"/>
      <w:r>
        <w:t>vnaußsprechlich</w:t>
      </w:r>
      <w:proofErr w:type="spellEnd"/>
      <w:r>
        <w:br/>
        <w:t xml:space="preserve">Menschlich </w:t>
      </w:r>
      <w:proofErr w:type="spellStart"/>
      <w:r>
        <w:t>vernunfft</w:t>
      </w:r>
      <w:proofErr w:type="spellEnd"/>
      <w:r>
        <w:t xml:space="preserve"> ist zu </w:t>
      </w:r>
      <w:proofErr w:type="spellStart"/>
      <w:r>
        <w:t>geprechlich</w:t>
      </w:r>
      <w:proofErr w:type="spellEnd"/>
      <w:r>
        <w:br/>
        <w:t xml:space="preserve">Dein </w:t>
      </w:r>
      <w:proofErr w:type="spellStart"/>
      <w:r>
        <w:t>vberschwencklich</w:t>
      </w:r>
      <w:proofErr w:type="spellEnd"/>
      <w:r>
        <w:t xml:space="preserve"> lob zu gründen</w:t>
      </w:r>
      <w:r>
        <w:br/>
      </w:r>
      <w:proofErr w:type="spellStart"/>
      <w:r>
        <w:t>Yedoch</w:t>
      </w:r>
      <w:proofErr w:type="spellEnd"/>
      <w:r>
        <w:t xml:space="preserve"> </w:t>
      </w:r>
      <w:proofErr w:type="spellStart"/>
      <w:r>
        <w:t>sol</w:t>
      </w:r>
      <w:proofErr w:type="spellEnd"/>
      <w:r>
        <w:t xml:space="preserve"> man täglich verkünden</w:t>
      </w:r>
      <w:r>
        <w:br/>
        <w:t xml:space="preserve">Dein lob/ das </w:t>
      </w:r>
      <w:proofErr w:type="spellStart"/>
      <w:r>
        <w:t>hertz</w:t>
      </w:r>
      <w:proofErr w:type="spellEnd"/>
      <w:r>
        <w:t xml:space="preserve"> mit an </w:t>
      </w:r>
      <w:proofErr w:type="spellStart"/>
      <w:r>
        <w:t>zuzünden</w:t>
      </w:r>
      <w:proofErr w:type="spellEnd"/>
      <w:r>
        <w:br/>
        <w:t xml:space="preserve">So </w:t>
      </w:r>
      <w:proofErr w:type="spellStart"/>
      <w:r>
        <w:t>vil</w:t>
      </w:r>
      <w:proofErr w:type="spellEnd"/>
      <w:r>
        <w:t xml:space="preserve"> ein </w:t>
      </w:r>
      <w:proofErr w:type="spellStart"/>
      <w:r>
        <w:t>yeder</w:t>
      </w:r>
      <w:proofErr w:type="spellEnd"/>
      <w:r>
        <w:t xml:space="preserve"> mag </w:t>
      </w:r>
      <w:proofErr w:type="spellStart"/>
      <w:r>
        <w:t>vnd</w:t>
      </w:r>
      <w:proofErr w:type="spellEnd"/>
      <w:r>
        <w:t xml:space="preserve"> </w:t>
      </w:r>
      <w:proofErr w:type="spellStart"/>
      <w:r>
        <w:t>kan</w:t>
      </w:r>
      <w:proofErr w:type="spellEnd"/>
      <w:r>
        <w:br/>
        <w:t xml:space="preserve">Des ich mich </w:t>
      </w:r>
      <w:proofErr w:type="spellStart"/>
      <w:r>
        <w:t>vnterwunden</w:t>
      </w:r>
      <w:proofErr w:type="spellEnd"/>
      <w:r>
        <w:t xml:space="preserve"> </w:t>
      </w:r>
      <w:proofErr w:type="spellStart"/>
      <w:r>
        <w:t>han</w:t>
      </w:r>
      <w:proofErr w:type="spellEnd"/>
      <w:r>
        <w:br/>
      </w:r>
      <w:proofErr w:type="spellStart"/>
      <w:r>
        <w:t>Auff</w:t>
      </w:r>
      <w:proofErr w:type="spellEnd"/>
      <w:r>
        <w:t xml:space="preserve"> </w:t>
      </w:r>
      <w:proofErr w:type="spellStart"/>
      <w:r>
        <w:t>deyn</w:t>
      </w:r>
      <w:proofErr w:type="spellEnd"/>
      <w:r>
        <w:t xml:space="preserve"> </w:t>
      </w:r>
      <w:proofErr w:type="spellStart"/>
      <w:r>
        <w:t>genad</w:t>
      </w:r>
      <w:proofErr w:type="spellEnd"/>
      <w:r>
        <w:t xml:space="preserve"> zu heben an. </w:t>
      </w:r>
    </w:p>
    <w:p w14:paraId="39D16F0B" w14:textId="77777777" w:rsidR="000F79DC" w:rsidRDefault="000F79DC" w:rsidP="000F79DC">
      <w:pPr>
        <w:pStyle w:val="StandardWeb"/>
        <w:jc w:val="center"/>
      </w:pPr>
      <w:r>
        <w:rPr>
          <w:rStyle w:val="Fett"/>
          <w:rFonts w:eastAsiaTheme="majorEastAsia"/>
        </w:rPr>
        <w:t>1.</w:t>
      </w:r>
      <w:r>
        <w:t xml:space="preserve"> </w:t>
      </w:r>
    </w:p>
    <w:p w14:paraId="329DC161" w14:textId="77777777" w:rsidR="000F79DC" w:rsidRDefault="000F79DC" w:rsidP="000F79DC">
      <w:pPr>
        <w:pStyle w:val="StandardWeb"/>
        <w:jc w:val="center"/>
      </w:pPr>
      <w:r>
        <w:rPr>
          <w:rStyle w:val="Hervorhebung"/>
        </w:rPr>
        <w:t>Psal. 2.</w:t>
      </w:r>
      <w:r>
        <w:t xml:space="preserve"> </w:t>
      </w:r>
    </w:p>
    <w:p w14:paraId="69106B8B" w14:textId="77777777" w:rsidR="000F79DC" w:rsidRDefault="000F79DC" w:rsidP="000F79DC">
      <w:pPr>
        <w:pStyle w:val="StandardWeb"/>
        <w:jc w:val="center"/>
      </w:pPr>
      <w:r>
        <w:t xml:space="preserve">Ein Sun Gottes bist du </w:t>
      </w:r>
      <w:proofErr w:type="spellStart"/>
      <w:r>
        <w:t>erkorn</w:t>
      </w:r>
      <w:proofErr w:type="spellEnd"/>
      <w:r>
        <w:br/>
        <w:t xml:space="preserve">Von </w:t>
      </w:r>
      <w:proofErr w:type="spellStart"/>
      <w:r>
        <w:t>Got</w:t>
      </w:r>
      <w:proofErr w:type="spellEnd"/>
      <w:r>
        <w:t xml:space="preserve"> dem Vatter ewig </w:t>
      </w:r>
      <w:proofErr w:type="spellStart"/>
      <w:r>
        <w:t>worn</w:t>
      </w:r>
      <w:proofErr w:type="spellEnd"/>
      <w:r>
        <w:br/>
        <w:t xml:space="preserve">Ein </w:t>
      </w:r>
      <w:proofErr w:type="spellStart"/>
      <w:r>
        <w:t>warer</w:t>
      </w:r>
      <w:proofErr w:type="spellEnd"/>
      <w:r>
        <w:t xml:space="preserve"> </w:t>
      </w:r>
      <w:proofErr w:type="spellStart"/>
      <w:r>
        <w:t>Got</w:t>
      </w:r>
      <w:proofErr w:type="spellEnd"/>
      <w:r>
        <w:t xml:space="preserve"> von </w:t>
      </w:r>
      <w:proofErr w:type="spellStart"/>
      <w:r>
        <w:t>Got</w:t>
      </w:r>
      <w:proofErr w:type="spellEnd"/>
      <w:r>
        <w:t xml:space="preserve"> </w:t>
      </w:r>
      <w:proofErr w:type="spellStart"/>
      <w:r>
        <w:t>geporn</w:t>
      </w:r>
      <w:proofErr w:type="spellEnd"/>
      <w:r>
        <w:t xml:space="preserve">. </w:t>
      </w:r>
    </w:p>
    <w:p w14:paraId="35FAB460" w14:textId="77777777" w:rsidR="000F79DC" w:rsidRDefault="000F79DC" w:rsidP="000F79DC">
      <w:pPr>
        <w:pStyle w:val="StandardWeb"/>
        <w:jc w:val="center"/>
      </w:pPr>
      <w:r>
        <w:rPr>
          <w:rStyle w:val="Fett"/>
          <w:rFonts w:eastAsiaTheme="majorEastAsia"/>
        </w:rPr>
        <w:t>2.</w:t>
      </w:r>
      <w:r>
        <w:t xml:space="preserve"> </w:t>
      </w:r>
    </w:p>
    <w:p w14:paraId="6DE68A88" w14:textId="77777777" w:rsidR="000F79DC" w:rsidRDefault="000F79DC" w:rsidP="000F79DC">
      <w:pPr>
        <w:pStyle w:val="StandardWeb"/>
        <w:jc w:val="center"/>
      </w:pPr>
      <w:r>
        <w:rPr>
          <w:rStyle w:val="Hervorhebung"/>
        </w:rPr>
        <w:t>Joan. 1.</w:t>
      </w:r>
      <w:r>
        <w:t xml:space="preserve"> </w:t>
      </w:r>
    </w:p>
    <w:p w14:paraId="405D846F" w14:textId="77777777" w:rsidR="000F79DC" w:rsidRDefault="000F79DC" w:rsidP="000F79DC">
      <w:pPr>
        <w:pStyle w:val="StandardWeb"/>
        <w:jc w:val="center"/>
      </w:pPr>
      <w:r>
        <w:t xml:space="preserve">Gottes </w:t>
      </w:r>
      <w:proofErr w:type="spellStart"/>
      <w:r>
        <w:t>wort</w:t>
      </w:r>
      <w:proofErr w:type="spellEnd"/>
      <w:r>
        <w:t xml:space="preserve"> bist du </w:t>
      </w:r>
      <w:proofErr w:type="spellStart"/>
      <w:r>
        <w:t>ewigklich</w:t>
      </w:r>
      <w:proofErr w:type="spellEnd"/>
      <w:r>
        <w:br/>
      </w:r>
      <w:proofErr w:type="spellStart"/>
      <w:r>
        <w:t>Got</w:t>
      </w:r>
      <w:proofErr w:type="spellEnd"/>
      <w:r>
        <w:t xml:space="preserve"> </w:t>
      </w:r>
      <w:proofErr w:type="spellStart"/>
      <w:r>
        <w:t>bschuff</w:t>
      </w:r>
      <w:proofErr w:type="spellEnd"/>
      <w:r>
        <w:t xml:space="preserve"> all </w:t>
      </w:r>
      <w:proofErr w:type="spellStart"/>
      <w:r>
        <w:t>creatur</w:t>
      </w:r>
      <w:proofErr w:type="spellEnd"/>
      <w:r>
        <w:t xml:space="preserve"> durch dich</w:t>
      </w:r>
      <w:r>
        <w:br/>
      </w:r>
      <w:proofErr w:type="spellStart"/>
      <w:r>
        <w:t>Vnd</w:t>
      </w:r>
      <w:proofErr w:type="spellEnd"/>
      <w:r>
        <w:t xml:space="preserve"> </w:t>
      </w:r>
      <w:proofErr w:type="spellStart"/>
      <w:r>
        <w:t>redt</w:t>
      </w:r>
      <w:proofErr w:type="spellEnd"/>
      <w:r>
        <w:t xml:space="preserve"> noch durch dich </w:t>
      </w:r>
      <w:proofErr w:type="spellStart"/>
      <w:r>
        <w:t>tägelich</w:t>
      </w:r>
      <w:proofErr w:type="spellEnd"/>
      <w:r>
        <w:t xml:space="preserve">. </w:t>
      </w:r>
    </w:p>
    <w:p w14:paraId="5EAE6812" w14:textId="77777777" w:rsidR="000F79DC" w:rsidRDefault="000F79DC" w:rsidP="000F79DC">
      <w:pPr>
        <w:pStyle w:val="StandardWeb"/>
        <w:jc w:val="center"/>
      </w:pPr>
      <w:r>
        <w:rPr>
          <w:rStyle w:val="Fett"/>
          <w:rFonts w:eastAsiaTheme="majorEastAsia"/>
        </w:rPr>
        <w:t>3.</w:t>
      </w:r>
      <w:r>
        <w:t xml:space="preserve"> </w:t>
      </w:r>
    </w:p>
    <w:p w14:paraId="63DB5AE5" w14:textId="77777777" w:rsidR="000F79DC" w:rsidRDefault="000F79DC" w:rsidP="000F79DC">
      <w:pPr>
        <w:pStyle w:val="StandardWeb"/>
        <w:jc w:val="center"/>
      </w:pPr>
      <w:r>
        <w:rPr>
          <w:rStyle w:val="Hervorhebung"/>
        </w:rPr>
        <w:t>Luce. 2</w:t>
      </w:r>
      <w:r>
        <w:t xml:space="preserve"> </w:t>
      </w:r>
    </w:p>
    <w:p w14:paraId="713AF3A8" w14:textId="77777777" w:rsidR="000F79DC" w:rsidRDefault="000F79DC" w:rsidP="000F79DC">
      <w:pPr>
        <w:pStyle w:val="StandardWeb"/>
        <w:jc w:val="center"/>
      </w:pPr>
      <w:r>
        <w:t xml:space="preserve">Ein Sun </w:t>
      </w:r>
      <w:proofErr w:type="spellStart"/>
      <w:r>
        <w:t>Dauid</w:t>
      </w:r>
      <w:proofErr w:type="spellEnd"/>
      <w:r>
        <w:t xml:space="preserve"> ist auch dein </w:t>
      </w:r>
      <w:proofErr w:type="spellStart"/>
      <w:r>
        <w:t>nam</w:t>
      </w:r>
      <w:proofErr w:type="spellEnd"/>
      <w:r>
        <w:br/>
        <w:t xml:space="preserve">Von </w:t>
      </w:r>
      <w:proofErr w:type="spellStart"/>
      <w:r>
        <w:t>Dauid</w:t>
      </w:r>
      <w:proofErr w:type="spellEnd"/>
      <w:r>
        <w:t xml:space="preserve"> dem </w:t>
      </w:r>
      <w:proofErr w:type="spellStart"/>
      <w:r>
        <w:t>Küngklichen</w:t>
      </w:r>
      <w:proofErr w:type="spellEnd"/>
      <w:r>
        <w:t xml:space="preserve"> </w:t>
      </w:r>
      <w:proofErr w:type="spellStart"/>
      <w:r>
        <w:t>stam</w:t>
      </w:r>
      <w:proofErr w:type="spellEnd"/>
      <w:r>
        <w:br/>
      </w:r>
      <w:proofErr w:type="spellStart"/>
      <w:r>
        <w:t>Deyn</w:t>
      </w:r>
      <w:proofErr w:type="spellEnd"/>
      <w:r>
        <w:t xml:space="preserve"> menschliche </w:t>
      </w:r>
      <w:proofErr w:type="spellStart"/>
      <w:r>
        <w:t>natur</w:t>
      </w:r>
      <w:proofErr w:type="spellEnd"/>
      <w:r>
        <w:t xml:space="preserve"> her kam. </w:t>
      </w:r>
    </w:p>
    <w:p w14:paraId="7DA26685" w14:textId="77777777" w:rsidR="000F79DC" w:rsidRDefault="000F79DC" w:rsidP="000F79DC">
      <w:pPr>
        <w:pStyle w:val="StandardWeb"/>
        <w:jc w:val="center"/>
      </w:pPr>
      <w:r>
        <w:rPr>
          <w:rStyle w:val="Fett"/>
          <w:rFonts w:eastAsiaTheme="majorEastAsia"/>
        </w:rPr>
        <w:t>4.</w:t>
      </w:r>
      <w:r>
        <w:t xml:space="preserve"> </w:t>
      </w:r>
    </w:p>
    <w:p w14:paraId="5A43EB22" w14:textId="77777777" w:rsidR="000F79DC" w:rsidRDefault="000F79DC" w:rsidP="000F79DC">
      <w:pPr>
        <w:pStyle w:val="StandardWeb"/>
        <w:jc w:val="center"/>
      </w:pPr>
      <w:r>
        <w:rPr>
          <w:rStyle w:val="Hervorhebung"/>
        </w:rPr>
        <w:t>Matth. 5</w:t>
      </w:r>
      <w:r>
        <w:t xml:space="preserve"> </w:t>
      </w:r>
    </w:p>
    <w:p w14:paraId="7AA06A10" w14:textId="77777777" w:rsidR="000F79DC" w:rsidRDefault="000F79DC" w:rsidP="000F79DC">
      <w:pPr>
        <w:pStyle w:val="StandardWeb"/>
        <w:jc w:val="center"/>
      </w:pPr>
      <w:r>
        <w:t xml:space="preserve">Ein </w:t>
      </w:r>
      <w:proofErr w:type="spellStart"/>
      <w:r>
        <w:t>menschen</w:t>
      </w:r>
      <w:proofErr w:type="spellEnd"/>
      <w:r>
        <w:t xml:space="preserve"> Son </w:t>
      </w:r>
      <w:proofErr w:type="spellStart"/>
      <w:r>
        <w:t>bistu</w:t>
      </w:r>
      <w:proofErr w:type="spellEnd"/>
      <w:r>
        <w:t xml:space="preserve"> auch zwar</w:t>
      </w:r>
      <w:r>
        <w:br/>
        <w:t xml:space="preserve">War </w:t>
      </w:r>
      <w:proofErr w:type="spellStart"/>
      <w:r>
        <w:t>fleysch</w:t>
      </w:r>
      <w:proofErr w:type="spellEnd"/>
      <w:r>
        <w:t xml:space="preserve"> </w:t>
      </w:r>
      <w:proofErr w:type="spellStart"/>
      <w:r>
        <w:t>vnd</w:t>
      </w:r>
      <w:proofErr w:type="spellEnd"/>
      <w:r>
        <w:t xml:space="preserve"> </w:t>
      </w:r>
      <w:proofErr w:type="spellStart"/>
      <w:r>
        <w:t>blut</w:t>
      </w:r>
      <w:proofErr w:type="spellEnd"/>
      <w:r>
        <w:t xml:space="preserve"> ein </w:t>
      </w:r>
      <w:proofErr w:type="spellStart"/>
      <w:r>
        <w:t>mensch</w:t>
      </w:r>
      <w:proofErr w:type="spellEnd"/>
      <w:r>
        <w:t xml:space="preserve"> </w:t>
      </w:r>
      <w:proofErr w:type="spellStart"/>
      <w:r>
        <w:t>fürwar</w:t>
      </w:r>
      <w:proofErr w:type="spellEnd"/>
      <w:r>
        <w:br/>
        <w:t xml:space="preserve">Von Maria die dich </w:t>
      </w:r>
      <w:proofErr w:type="spellStart"/>
      <w:r>
        <w:t>gepar</w:t>
      </w:r>
      <w:proofErr w:type="spellEnd"/>
      <w:r>
        <w:t xml:space="preserve">. </w:t>
      </w:r>
    </w:p>
    <w:p w14:paraId="7711EB89" w14:textId="77777777" w:rsidR="000F79DC" w:rsidRDefault="000F79DC" w:rsidP="000F79DC">
      <w:pPr>
        <w:pStyle w:val="StandardWeb"/>
        <w:jc w:val="center"/>
      </w:pPr>
      <w:r>
        <w:rPr>
          <w:rStyle w:val="Fett"/>
          <w:rFonts w:eastAsiaTheme="majorEastAsia"/>
        </w:rPr>
        <w:t>5.</w:t>
      </w:r>
      <w:r>
        <w:t xml:space="preserve"> </w:t>
      </w:r>
    </w:p>
    <w:p w14:paraId="0585CD33" w14:textId="77777777" w:rsidR="000F79DC" w:rsidRDefault="000F79DC" w:rsidP="000F79DC">
      <w:pPr>
        <w:pStyle w:val="StandardWeb"/>
        <w:jc w:val="center"/>
      </w:pPr>
      <w:r>
        <w:rPr>
          <w:rStyle w:val="Hervorhebung"/>
        </w:rPr>
        <w:t>Gene. 17</w:t>
      </w:r>
      <w:r>
        <w:t xml:space="preserve"> </w:t>
      </w:r>
    </w:p>
    <w:p w14:paraId="791DDCB0" w14:textId="77777777" w:rsidR="000F79DC" w:rsidRDefault="000F79DC" w:rsidP="000F79DC">
      <w:pPr>
        <w:pStyle w:val="StandardWeb"/>
        <w:jc w:val="center"/>
      </w:pPr>
      <w:r>
        <w:t xml:space="preserve">Abrahams sam man dich </w:t>
      </w:r>
      <w:proofErr w:type="spellStart"/>
      <w:r>
        <w:t>außschreyt</w:t>
      </w:r>
      <w:proofErr w:type="spellEnd"/>
      <w:r>
        <w:br/>
        <w:t xml:space="preserve">In dir all </w:t>
      </w:r>
      <w:proofErr w:type="spellStart"/>
      <w:r>
        <w:t>völcker</w:t>
      </w:r>
      <w:proofErr w:type="spellEnd"/>
      <w:r>
        <w:t xml:space="preserve"> werden </w:t>
      </w:r>
      <w:proofErr w:type="spellStart"/>
      <w:r>
        <w:t>weyt</w:t>
      </w:r>
      <w:proofErr w:type="spellEnd"/>
      <w:r>
        <w:br/>
        <w:t xml:space="preserve">Gesegnet </w:t>
      </w:r>
      <w:proofErr w:type="spellStart"/>
      <w:r>
        <w:t>vnd</w:t>
      </w:r>
      <w:proofErr w:type="spellEnd"/>
      <w:r>
        <w:t xml:space="preserve"> </w:t>
      </w:r>
      <w:proofErr w:type="spellStart"/>
      <w:r>
        <w:t>gebenedeyt</w:t>
      </w:r>
      <w:proofErr w:type="spellEnd"/>
      <w:r>
        <w:t xml:space="preserve">. </w:t>
      </w:r>
    </w:p>
    <w:p w14:paraId="09A850DD" w14:textId="77777777" w:rsidR="000F79DC" w:rsidRDefault="000F79DC" w:rsidP="000F79DC">
      <w:pPr>
        <w:pStyle w:val="StandardWeb"/>
        <w:jc w:val="center"/>
      </w:pPr>
      <w:r>
        <w:rPr>
          <w:rStyle w:val="Fett"/>
          <w:rFonts w:eastAsiaTheme="majorEastAsia"/>
        </w:rPr>
        <w:t>7.</w:t>
      </w:r>
      <w:r>
        <w:t xml:space="preserve"> </w:t>
      </w:r>
    </w:p>
    <w:p w14:paraId="1932EAC1" w14:textId="77777777" w:rsidR="000F79DC" w:rsidRDefault="000F79DC" w:rsidP="000F79DC">
      <w:pPr>
        <w:pStyle w:val="StandardWeb"/>
        <w:jc w:val="center"/>
      </w:pPr>
      <w:proofErr w:type="spellStart"/>
      <w:r>
        <w:rPr>
          <w:rStyle w:val="Hervorhebung"/>
        </w:rPr>
        <w:t>Esaie</w:t>
      </w:r>
      <w:proofErr w:type="spellEnd"/>
      <w:r>
        <w:rPr>
          <w:rStyle w:val="Hervorhebung"/>
        </w:rPr>
        <w:t>. 9</w:t>
      </w:r>
      <w:r>
        <w:t xml:space="preserve"> </w:t>
      </w:r>
    </w:p>
    <w:p w14:paraId="5164B7FE" w14:textId="77777777" w:rsidR="000F79DC" w:rsidRDefault="000F79DC" w:rsidP="000F79DC">
      <w:pPr>
        <w:pStyle w:val="StandardWeb"/>
        <w:jc w:val="center"/>
      </w:pPr>
      <w:r>
        <w:t xml:space="preserve">Ein </w:t>
      </w:r>
      <w:proofErr w:type="spellStart"/>
      <w:r>
        <w:t>kind</w:t>
      </w:r>
      <w:proofErr w:type="spellEnd"/>
      <w:r>
        <w:t xml:space="preserve"> bist </w:t>
      </w:r>
      <w:proofErr w:type="spellStart"/>
      <w:r>
        <w:t>vns</w:t>
      </w:r>
      <w:proofErr w:type="spellEnd"/>
      <w:r>
        <w:t xml:space="preserve"> </w:t>
      </w:r>
      <w:proofErr w:type="spellStart"/>
      <w:r>
        <w:t>geporen</w:t>
      </w:r>
      <w:proofErr w:type="spellEnd"/>
      <w:r>
        <w:t xml:space="preserve"> klein</w:t>
      </w:r>
      <w:r>
        <w:br/>
      </w:r>
      <w:proofErr w:type="spellStart"/>
      <w:r>
        <w:t>Vns</w:t>
      </w:r>
      <w:proofErr w:type="spellEnd"/>
      <w:r>
        <w:t xml:space="preserve"> </w:t>
      </w:r>
      <w:proofErr w:type="spellStart"/>
      <w:r>
        <w:t>vns</w:t>
      </w:r>
      <w:proofErr w:type="spellEnd"/>
      <w:r>
        <w:t xml:space="preserve"> </w:t>
      </w:r>
      <w:proofErr w:type="spellStart"/>
      <w:r>
        <w:t>geporen</w:t>
      </w:r>
      <w:proofErr w:type="spellEnd"/>
      <w:r>
        <w:t xml:space="preserve"> bist allein</w:t>
      </w:r>
      <w:r>
        <w:br/>
        <w:t xml:space="preserve">Bist </w:t>
      </w:r>
      <w:proofErr w:type="spellStart"/>
      <w:r>
        <w:t>vnd</w:t>
      </w:r>
      <w:proofErr w:type="spellEnd"/>
      <w:r>
        <w:t xml:space="preserve"> bleibst der Christlichen </w:t>
      </w:r>
      <w:proofErr w:type="spellStart"/>
      <w:r>
        <w:t>gmeyn</w:t>
      </w:r>
      <w:proofErr w:type="spellEnd"/>
      <w:r>
        <w:t xml:space="preserve">. </w:t>
      </w:r>
    </w:p>
    <w:p w14:paraId="1FF368DC" w14:textId="77777777" w:rsidR="000F79DC" w:rsidRDefault="000F79DC" w:rsidP="000F79DC">
      <w:pPr>
        <w:pStyle w:val="StandardWeb"/>
        <w:jc w:val="center"/>
      </w:pPr>
      <w:r>
        <w:rPr>
          <w:rStyle w:val="Fett"/>
          <w:rFonts w:eastAsiaTheme="majorEastAsia"/>
        </w:rPr>
        <w:t>7.</w:t>
      </w:r>
      <w:r>
        <w:t xml:space="preserve"> </w:t>
      </w:r>
    </w:p>
    <w:p w14:paraId="580A94BD" w14:textId="77777777" w:rsidR="000F79DC" w:rsidRDefault="000F79DC" w:rsidP="000F79DC">
      <w:pPr>
        <w:pStyle w:val="StandardWeb"/>
        <w:jc w:val="center"/>
      </w:pPr>
      <w:proofErr w:type="spellStart"/>
      <w:r>
        <w:rPr>
          <w:rStyle w:val="Hervorhebung"/>
        </w:rPr>
        <w:t>Esaie</w:t>
      </w:r>
      <w:proofErr w:type="spellEnd"/>
      <w:r>
        <w:rPr>
          <w:rStyle w:val="Hervorhebung"/>
        </w:rPr>
        <w:t>. 9.</w:t>
      </w:r>
      <w:r>
        <w:t xml:space="preserve"> </w:t>
      </w:r>
    </w:p>
    <w:p w14:paraId="28F9082E" w14:textId="77777777" w:rsidR="000F79DC" w:rsidRDefault="000F79DC" w:rsidP="000F79DC">
      <w:pPr>
        <w:pStyle w:val="StandardWeb"/>
        <w:jc w:val="center"/>
      </w:pPr>
      <w:r>
        <w:t xml:space="preserve">Ein Sun vom Vatter bist </w:t>
      </w:r>
      <w:proofErr w:type="spellStart"/>
      <w:r>
        <w:t>vns</w:t>
      </w:r>
      <w:proofErr w:type="spellEnd"/>
      <w:r>
        <w:t xml:space="preserve"> geben</w:t>
      </w:r>
      <w:r>
        <w:br/>
        <w:t xml:space="preserve">Mit allen </w:t>
      </w:r>
      <w:proofErr w:type="spellStart"/>
      <w:r>
        <w:t>gütern</w:t>
      </w:r>
      <w:proofErr w:type="spellEnd"/>
      <w:r>
        <w:t xml:space="preserve"> </w:t>
      </w:r>
      <w:proofErr w:type="spellStart"/>
      <w:r>
        <w:t>gnad</w:t>
      </w:r>
      <w:proofErr w:type="spellEnd"/>
      <w:r>
        <w:t xml:space="preserve"> </w:t>
      </w:r>
      <w:proofErr w:type="spellStart"/>
      <w:r>
        <w:t>vnd</w:t>
      </w:r>
      <w:proofErr w:type="spellEnd"/>
      <w:r>
        <w:t xml:space="preserve"> leben</w:t>
      </w:r>
      <w:r>
        <w:br/>
        <w:t xml:space="preserve">Bist </w:t>
      </w:r>
      <w:proofErr w:type="spellStart"/>
      <w:r>
        <w:t>vns</w:t>
      </w:r>
      <w:proofErr w:type="spellEnd"/>
      <w:r>
        <w:t xml:space="preserve"> </w:t>
      </w:r>
      <w:proofErr w:type="spellStart"/>
      <w:r>
        <w:t>geschenckt</w:t>
      </w:r>
      <w:proofErr w:type="spellEnd"/>
      <w:r>
        <w:t xml:space="preserve"> in </w:t>
      </w:r>
      <w:proofErr w:type="spellStart"/>
      <w:r>
        <w:t>vns</w:t>
      </w:r>
      <w:proofErr w:type="spellEnd"/>
      <w:r>
        <w:t xml:space="preserve"> zu schweben. </w:t>
      </w:r>
    </w:p>
    <w:p w14:paraId="74BB874D" w14:textId="77777777" w:rsidR="000F79DC" w:rsidRDefault="000F79DC" w:rsidP="000F79DC">
      <w:pPr>
        <w:pStyle w:val="StandardWeb"/>
        <w:jc w:val="center"/>
      </w:pPr>
      <w:r>
        <w:rPr>
          <w:rStyle w:val="Fett"/>
          <w:rFonts w:eastAsiaTheme="majorEastAsia"/>
        </w:rPr>
        <w:t>8.</w:t>
      </w:r>
      <w:r>
        <w:t xml:space="preserve"> </w:t>
      </w:r>
    </w:p>
    <w:p w14:paraId="594296D2" w14:textId="77777777" w:rsidR="000F79DC" w:rsidRDefault="000F79DC" w:rsidP="000F79DC">
      <w:pPr>
        <w:pStyle w:val="StandardWeb"/>
        <w:jc w:val="center"/>
      </w:pPr>
      <w:proofErr w:type="spellStart"/>
      <w:r>
        <w:rPr>
          <w:rStyle w:val="Hervorhebung"/>
        </w:rPr>
        <w:t>Esaie</w:t>
      </w:r>
      <w:proofErr w:type="spellEnd"/>
      <w:r>
        <w:rPr>
          <w:rStyle w:val="Hervorhebung"/>
        </w:rPr>
        <w:t>. 7.</w:t>
      </w:r>
      <w:r>
        <w:t xml:space="preserve"> </w:t>
      </w:r>
    </w:p>
    <w:p w14:paraId="6AA0EE3F" w14:textId="77777777" w:rsidR="000F79DC" w:rsidRDefault="000F79DC" w:rsidP="000F79DC">
      <w:pPr>
        <w:pStyle w:val="StandardWeb"/>
        <w:jc w:val="center"/>
      </w:pPr>
      <w:r>
        <w:t xml:space="preserve">Emanuel bist auch </w:t>
      </w:r>
      <w:proofErr w:type="spellStart"/>
      <w:r>
        <w:t>genant</w:t>
      </w:r>
      <w:proofErr w:type="spellEnd"/>
      <w:r>
        <w:br/>
        <w:t xml:space="preserve">Weyl du </w:t>
      </w:r>
      <w:proofErr w:type="spellStart"/>
      <w:r>
        <w:t>vns</w:t>
      </w:r>
      <w:proofErr w:type="spellEnd"/>
      <w:r>
        <w:t xml:space="preserve"> Christen bist gesandt</w:t>
      </w:r>
      <w:r>
        <w:br/>
        <w:t xml:space="preserve">Ist </w:t>
      </w:r>
      <w:proofErr w:type="spellStart"/>
      <w:r>
        <w:t>Got</w:t>
      </w:r>
      <w:proofErr w:type="spellEnd"/>
      <w:r>
        <w:t xml:space="preserve"> mit </w:t>
      </w:r>
      <w:proofErr w:type="spellStart"/>
      <w:r>
        <w:t>vns</w:t>
      </w:r>
      <w:proofErr w:type="spellEnd"/>
      <w:r>
        <w:t xml:space="preserve">/ der in dir </w:t>
      </w:r>
      <w:proofErr w:type="spellStart"/>
      <w:r>
        <w:t>wont</w:t>
      </w:r>
      <w:proofErr w:type="spellEnd"/>
      <w:r>
        <w:t xml:space="preserve">. </w:t>
      </w:r>
    </w:p>
    <w:p w14:paraId="3AE0DFAC" w14:textId="77777777" w:rsidR="000F79DC" w:rsidRDefault="000F79DC" w:rsidP="000F79DC">
      <w:pPr>
        <w:pStyle w:val="StandardWeb"/>
        <w:jc w:val="center"/>
      </w:pPr>
      <w:r>
        <w:rPr>
          <w:rStyle w:val="Fett"/>
          <w:rFonts w:eastAsiaTheme="majorEastAsia"/>
        </w:rPr>
        <w:t>9.</w:t>
      </w:r>
      <w:r>
        <w:t xml:space="preserve"> </w:t>
      </w:r>
    </w:p>
    <w:p w14:paraId="5FF19BD4" w14:textId="77777777" w:rsidR="000F79DC" w:rsidRDefault="000F79DC" w:rsidP="000F79DC">
      <w:pPr>
        <w:pStyle w:val="StandardWeb"/>
        <w:jc w:val="center"/>
      </w:pPr>
      <w:r>
        <w:rPr>
          <w:rStyle w:val="Hervorhebung"/>
        </w:rPr>
        <w:t>Luce. 2.</w:t>
      </w:r>
      <w:r>
        <w:t xml:space="preserve"> </w:t>
      </w:r>
    </w:p>
    <w:p w14:paraId="52F405C2" w14:textId="77777777" w:rsidR="000F79DC" w:rsidRDefault="000F79DC" w:rsidP="000F79DC">
      <w:pPr>
        <w:pStyle w:val="StandardWeb"/>
        <w:jc w:val="center"/>
      </w:pPr>
      <w:r>
        <w:t xml:space="preserve">Jesus ein </w:t>
      </w:r>
      <w:proofErr w:type="spellStart"/>
      <w:r>
        <w:t>heyland</w:t>
      </w:r>
      <w:proofErr w:type="spellEnd"/>
      <w:r>
        <w:t xml:space="preserve"> </w:t>
      </w:r>
      <w:proofErr w:type="spellStart"/>
      <w:r>
        <w:t>bistu</w:t>
      </w:r>
      <w:proofErr w:type="spellEnd"/>
      <w:r>
        <w:t xml:space="preserve"> </w:t>
      </w:r>
      <w:proofErr w:type="spellStart"/>
      <w:r>
        <w:t>ye</w:t>
      </w:r>
      <w:proofErr w:type="spellEnd"/>
      <w:r>
        <w:br/>
        <w:t xml:space="preserve">Dein </w:t>
      </w:r>
      <w:proofErr w:type="spellStart"/>
      <w:r>
        <w:t>volck</w:t>
      </w:r>
      <w:proofErr w:type="spellEnd"/>
      <w:r>
        <w:t xml:space="preserve"> du selig </w:t>
      </w:r>
      <w:proofErr w:type="spellStart"/>
      <w:r>
        <w:t>maches</w:t>
      </w:r>
      <w:proofErr w:type="spellEnd"/>
      <w:r>
        <w:t xml:space="preserve"> hie</w:t>
      </w:r>
      <w:r>
        <w:br/>
        <w:t xml:space="preserve">Vor dir sich biegen alle knie. </w:t>
      </w:r>
    </w:p>
    <w:p w14:paraId="768DB2F9" w14:textId="77777777" w:rsidR="000F79DC" w:rsidRDefault="000F79DC" w:rsidP="000F79DC">
      <w:pPr>
        <w:pStyle w:val="StandardWeb"/>
        <w:jc w:val="center"/>
      </w:pPr>
      <w:r>
        <w:rPr>
          <w:rStyle w:val="Fett"/>
          <w:rFonts w:eastAsiaTheme="majorEastAsia"/>
        </w:rPr>
        <w:t>10.</w:t>
      </w:r>
      <w:r>
        <w:t xml:space="preserve"> </w:t>
      </w:r>
    </w:p>
    <w:p w14:paraId="3517EFF2" w14:textId="77777777" w:rsidR="000F79DC" w:rsidRDefault="000F79DC" w:rsidP="000F79DC">
      <w:pPr>
        <w:pStyle w:val="StandardWeb"/>
        <w:jc w:val="center"/>
      </w:pPr>
      <w:r>
        <w:rPr>
          <w:rStyle w:val="Hervorhebung"/>
        </w:rPr>
        <w:t>Matth. 25.</w:t>
      </w:r>
      <w:r>
        <w:t xml:space="preserve"> </w:t>
      </w:r>
    </w:p>
    <w:p w14:paraId="725CE98F" w14:textId="77777777" w:rsidR="000F79DC" w:rsidRDefault="000F79DC" w:rsidP="000F79DC">
      <w:pPr>
        <w:pStyle w:val="StandardWeb"/>
        <w:jc w:val="center"/>
      </w:pPr>
      <w:r>
        <w:t xml:space="preserve">Christus Messias man dich </w:t>
      </w:r>
      <w:proofErr w:type="spellStart"/>
      <w:r>
        <w:t>heyst</w:t>
      </w:r>
      <w:proofErr w:type="spellEnd"/>
      <w:r>
        <w:br/>
        <w:t xml:space="preserve">Gesalbet vom </w:t>
      </w:r>
      <w:proofErr w:type="spellStart"/>
      <w:r>
        <w:t>heyligen</w:t>
      </w:r>
      <w:proofErr w:type="spellEnd"/>
      <w:r>
        <w:t xml:space="preserve"> Geist</w:t>
      </w:r>
      <w:r>
        <w:br/>
        <w:t xml:space="preserve">Mit </w:t>
      </w:r>
      <w:proofErr w:type="spellStart"/>
      <w:r>
        <w:t>freuden</w:t>
      </w:r>
      <w:proofErr w:type="spellEnd"/>
      <w:r>
        <w:t xml:space="preserve"> öl, der </w:t>
      </w:r>
      <w:proofErr w:type="spellStart"/>
      <w:r>
        <w:t>gnaden</w:t>
      </w:r>
      <w:proofErr w:type="spellEnd"/>
      <w:r>
        <w:t xml:space="preserve"> </w:t>
      </w:r>
      <w:proofErr w:type="spellStart"/>
      <w:r>
        <w:t>feyst</w:t>
      </w:r>
      <w:proofErr w:type="spellEnd"/>
      <w:r>
        <w:t xml:space="preserve">. </w:t>
      </w:r>
    </w:p>
    <w:p w14:paraId="7178FA33" w14:textId="77777777" w:rsidR="000F79DC" w:rsidRDefault="000F79DC" w:rsidP="000F79DC">
      <w:pPr>
        <w:pStyle w:val="StandardWeb"/>
        <w:jc w:val="center"/>
      </w:pPr>
      <w:r>
        <w:rPr>
          <w:rStyle w:val="Fett"/>
          <w:rFonts w:eastAsiaTheme="majorEastAsia"/>
        </w:rPr>
        <w:t>11.</w:t>
      </w:r>
      <w:r>
        <w:t xml:space="preserve"> </w:t>
      </w:r>
    </w:p>
    <w:p w14:paraId="49235C0E" w14:textId="77777777" w:rsidR="000F79DC" w:rsidRDefault="000F79DC" w:rsidP="000F79DC">
      <w:pPr>
        <w:pStyle w:val="StandardWeb"/>
        <w:jc w:val="center"/>
      </w:pPr>
      <w:proofErr w:type="spellStart"/>
      <w:r>
        <w:rPr>
          <w:rStyle w:val="Hervorhebung"/>
        </w:rPr>
        <w:t>Esaie</w:t>
      </w:r>
      <w:proofErr w:type="spellEnd"/>
      <w:r>
        <w:rPr>
          <w:rStyle w:val="Hervorhebung"/>
        </w:rPr>
        <w:t>. 11.</w:t>
      </w:r>
      <w:r>
        <w:t xml:space="preserve"> </w:t>
      </w:r>
    </w:p>
    <w:p w14:paraId="6C8F63B8" w14:textId="77777777" w:rsidR="000F79DC" w:rsidRDefault="000F79DC" w:rsidP="000F79DC">
      <w:pPr>
        <w:pStyle w:val="StandardWeb"/>
        <w:jc w:val="center"/>
      </w:pPr>
      <w:r>
        <w:t xml:space="preserve">Ein </w:t>
      </w:r>
      <w:proofErr w:type="spellStart"/>
      <w:r>
        <w:t>zweyg</w:t>
      </w:r>
      <w:proofErr w:type="spellEnd"/>
      <w:r>
        <w:t xml:space="preserve"> Jesse man dich </w:t>
      </w:r>
      <w:proofErr w:type="spellStart"/>
      <w:r>
        <w:t>außgeyt</w:t>
      </w:r>
      <w:proofErr w:type="spellEnd"/>
      <w:r>
        <w:br/>
      </w:r>
      <w:proofErr w:type="spellStart"/>
      <w:r>
        <w:t>Auff</w:t>
      </w:r>
      <w:proofErr w:type="spellEnd"/>
      <w:r>
        <w:t xml:space="preserve"> dir </w:t>
      </w:r>
      <w:proofErr w:type="spellStart"/>
      <w:r>
        <w:t>wont</w:t>
      </w:r>
      <w:proofErr w:type="spellEnd"/>
      <w:r>
        <w:t xml:space="preserve"> Gottes geist </w:t>
      </w:r>
      <w:proofErr w:type="spellStart"/>
      <w:r>
        <w:t>allzeyt</w:t>
      </w:r>
      <w:proofErr w:type="spellEnd"/>
      <w:r>
        <w:br/>
        <w:t xml:space="preserve">Der </w:t>
      </w:r>
      <w:proofErr w:type="spellStart"/>
      <w:r>
        <w:t>sterck</w:t>
      </w:r>
      <w:proofErr w:type="spellEnd"/>
      <w:r>
        <w:t xml:space="preserve">/ </w:t>
      </w:r>
      <w:proofErr w:type="spellStart"/>
      <w:r>
        <w:t>rats</w:t>
      </w:r>
      <w:proofErr w:type="spellEnd"/>
      <w:r>
        <w:t xml:space="preserve">/ verstands </w:t>
      </w:r>
      <w:proofErr w:type="spellStart"/>
      <w:r>
        <w:t>vnd</w:t>
      </w:r>
      <w:proofErr w:type="spellEnd"/>
      <w:r>
        <w:t xml:space="preserve"> </w:t>
      </w:r>
      <w:proofErr w:type="spellStart"/>
      <w:r>
        <w:t>weyßheit</w:t>
      </w:r>
      <w:proofErr w:type="spellEnd"/>
      <w:r>
        <w:t xml:space="preserve">. </w:t>
      </w:r>
    </w:p>
    <w:p w14:paraId="53F1737E" w14:textId="77777777" w:rsidR="000F79DC" w:rsidRDefault="000F79DC" w:rsidP="000F79DC">
      <w:pPr>
        <w:pStyle w:val="StandardWeb"/>
        <w:jc w:val="center"/>
      </w:pPr>
      <w:r>
        <w:rPr>
          <w:rStyle w:val="Fett"/>
          <w:rFonts w:eastAsiaTheme="majorEastAsia"/>
        </w:rPr>
        <w:t>12.</w:t>
      </w:r>
      <w:r>
        <w:t xml:space="preserve"> </w:t>
      </w:r>
    </w:p>
    <w:p w14:paraId="70E8871B" w14:textId="77777777" w:rsidR="000F79DC" w:rsidRDefault="000F79DC" w:rsidP="000F79DC">
      <w:pPr>
        <w:pStyle w:val="StandardWeb"/>
        <w:jc w:val="center"/>
      </w:pPr>
      <w:proofErr w:type="spellStart"/>
      <w:r>
        <w:rPr>
          <w:rStyle w:val="Hervorhebung"/>
        </w:rPr>
        <w:t>Nume</w:t>
      </w:r>
      <w:proofErr w:type="spellEnd"/>
      <w:r>
        <w:rPr>
          <w:rStyle w:val="Hervorhebung"/>
        </w:rPr>
        <w:t>. 17.</w:t>
      </w:r>
      <w:r>
        <w:t xml:space="preserve"> </w:t>
      </w:r>
    </w:p>
    <w:p w14:paraId="23940AF3" w14:textId="77777777" w:rsidR="000F79DC" w:rsidRDefault="000F79DC" w:rsidP="000F79DC">
      <w:pPr>
        <w:pStyle w:val="StandardWeb"/>
        <w:jc w:val="center"/>
      </w:pPr>
      <w:r>
        <w:t xml:space="preserve">Die </w:t>
      </w:r>
      <w:proofErr w:type="spellStart"/>
      <w:r>
        <w:t>rut</w:t>
      </w:r>
      <w:proofErr w:type="spellEnd"/>
      <w:r>
        <w:t xml:space="preserve"> </w:t>
      </w:r>
      <w:proofErr w:type="spellStart"/>
      <w:r>
        <w:t>Aaronis</w:t>
      </w:r>
      <w:proofErr w:type="spellEnd"/>
      <w:r>
        <w:t xml:space="preserve"> du bist</w:t>
      </w:r>
      <w:r>
        <w:br/>
      </w:r>
      <w:proofErr w:type="spellStart"/>
      <w:r>
        <w:t>Vber</w:t>
      </w:r>
      <w:proofErr w:type="spellEnd"/>
      <w:r>
        <w:t xml:space="preserve"> </w:t>
      </w:r>
      <w:proofErr w:type="spellStart"/>
      <w:r>
        <w:t>natur</w:t>
      </w:r>
      <w:proofErr w:type="spellEnd"/>
      <w:r>
        <w:t xml:space="preserve"> </w:t>
      </w:r>
      <w:proofErr w:type="spellStart"/>
      <w:r>
        <w:t>frucht</w:t>
      </w:r>
      <w:proofErr w:type="spellEnd"/>
      <w:r>
        <w:t xml:space="preserve"> bringen ist</w:t>
      </w:r>
      <w:r>
        <w:br/>
        <w:t xml:space="preserve">Durch dich </w:t>
      </w:r>
      <w:proofErr w:type="spellStart"/>
      <w:r>
        <w:t>frucht</w:t>
      </w:r>
      <w:proofErr w:type="spellEnd"/>
      <w:r>
        <w:t xml:space="preserve"> bringt ein </w:t>
      </w:r>
      <w:proofErr w:type="spellStart"/>
      <w:r>
        <w:t>yeder</w:t>
      </w:r>
      <w:proofErr w:type="spellEnd"/>
      <w:r>
        <w:t xml:space="preserve"> Christ. </w:t>
      </w:r>
    </w:p>
    <w:p w14:paraId="0174D4BD" w14:textId="77777777" w:rsidR="000F79DC" w:rsidRDefault="000F79DC" w:rsidP="000F79DC">
      <w:pPr>
        <w:pStyle w:val="StandardWeb"/>
        <w:jc w:val="center"/>
      </w:pPr>
      <w:r>
        <w:rPr>
          <w:rStyle w:val="Fett"/>
          <w:rFonts w:eastAsiaTheme="majorEastAsia"/>
        </w:rPr>
        <w:t>13.</w:t>
      </w:r>
      <w:r>
        <w:t xml:space="preserve"> </w:t>
      </w:r>
    </w:p>
    <w:p w14:paraId="7A11FC92" w14:textId="77777777" w:rsidR="000F79DC" w:rsidRDefault="000F79DC" w:rsidP="000F79DC">
      <w:pPr>
        <w:pStyle w:val="StandardWeb"/>
        <w:jc w:val="center"/>
      </w:pPr>
      <w:proofErr w:type="spellStart"/>
      <w:r>
        <w:rPr>
          <w:rStyle w:val="Hervorhebung"/>
        </w:rPr>
        <w:t>Esaie</w:t>
      </w:r>
      <w:proofErr w:type="spellEnd"/>
      <w:r>
        <w:rPr>
          <w:rStyle w:val="Hervorhebung"/>
        </w:rPr>
        <w:t>. 11.</w:t>
      </w:r>
      <w:r>
        <w:t xml:space="preserve"> </w:t>
      </w:r>
    </w:p>
    <w:p w14:paraId="1F1369CC" w14:textId="77777777" w:rsidR="000F79DC" w:rsidRDefault="000F79DC" w:rsidP="000F79DC">
      <w:pPr>
        <w:pStyle w:val="StandardWeb"/>
        <w:jc w:val="center"/>
      </w:pPr>
      <w:r>
        <w:t xml:space="preserve">Nazarenus </w:t>
      </w:r>
      <w:proofErr w:type="spellStart"/>
      <w:r>
        <w:t>heist</w:t>
      </w:r>
      <w:proofErr w:type="spellEnd"/>
      <w:r>
        <w:t xml:space="preserve"> du </w:t>
      </w:r>
      <w:proofErr w:type="spellStart"/>
      <w:r>
        <w:t>darumb</w:t>
      </w:r>
      <w:proofErr w:type="spellEnd"/>
      <w:r>
        <w:br/>
        <w:t xml:space="preserve">Das grünend </w:t>
      </w:r>
      <w:proofErr w:type="spellStart"/>
      <w:r>
        <w:t>Euangelium</w:t>
      </w:r>
      <w:proofErr w:type="spellEnd"/>
      <w:r>
        <w:br/>
      </w:r>
      <w:proofErr w:type="spellStart"/>
      <w:r>
        <w:t>Prachstu</w:t>
      </w:r>
      <w:proofErr w:type="spellEnd"/>
      <w:r>
        <w:t xml:space="preserve"> menschlichem </w:t>
      </w:r>
      <w:proofErr w:type="spellStart"/>
      <w:r>
        <w:t>gschlecht</w:t>
      </w:r>
      <w:proofErr w:type="spellEnd"/>
      <w:r>
        <w:t xml:space="preserve"> zu </w:t>
      </w:r>
      <w:proofErr w:type="spellStart"/>
      <w:r>
        <w:t>frum</w:t>
      </w:r>
      <w:proofErr w:type="spellEnd"/>
      <w:r>
        <w:t xml:space="preserve">. </w:t>
      </w:r>
    </w:p>
    <w:p w14:paraId="46CE86C2" w14:textId="77777777" w:rsidR="000F79DC" w:rsidRDefault="000F79DC" w:rsidP="000F79DC">
      <w:pPr>
        <w:pStyle w:val="StandardWeb"/>
        <w:jc w:val="center"/>
      </w:pPr>
      <w:r>
        <w:rPr>
          <w:rStyle w:val="Fett"/>
          <w:rFonts w:eastAsiaTheme="majorEastAsia"/>
        </w:rPr>
        <w:t>14.</w:t>
      </w:r>
      <w:r>
        <w:t xml:space="preserve"> </w:t>
      </w:r>
    </w:p>
    <w:p w14:paraId="7C149D89" w14:textId="77777777" w:rsidR="000F79DC" w:rsidRDefault="000F79DC" w:rsidP="000F79DC">
      <w:pPr>
        <w:pStyle w:val="StandardWeb"/>
        <w:jc w:val="center"/>
      </w:pPr>
      <w:r>
        <w:rPr>
          <w:rStyle w:val="Hervorhebung"/>
        </w:rPr>
        <w:t>Deut. 18.</w:t>
      </w:r>
      <w:r>
        <w:t xml:space="preserve"> </w:t>
      </w:r>
    </w:p>
    <w:p w14:paraId="3DEC8189" w14:textId="77777777" w:rsidR="000F79DC" w:rsidRDefault="000F79DC" w:rsidP="000F79DC">
      <w:pPr>
        <w:pStyle w:val="StandardWeb"/>
        <w:jc w:val="center"/>
      </w:pPr>
      <w:r>
        <w:t xml:space="preserve">Ein Prophet der strafft </w:t>
      </w:r>
      <w:proofErr w:type="spellStart"/>
      <w:r>
        <w:t>vnser</w:t>
      </w:r>
      <w:proofErr w:type="spellEnd"/>
      <w:r>
        <w:t xml:space="preserve"> </w:t>
      </w:r>
      <w:proofErr w:type="spellStart"/>
      <w:r>
        <w:t>sünd</w:t>
      </w:r>
      <w:proofErr w:type="spellEnd"/>
      <w:r>
        <w:br/>
        <w:t xml:space="preserve">Den willen Gottes </w:t>
      </w:r>
      <w:proofErr w:type="spellStart"/>
      <w:r>
        <w:t>vns</w:t>
      </w:r>
      <w:proofErr w:type="spellEnd"/>
      <w:r>
        <w:t xml:space="preserve"> </w:t>
      </w:r>
      <w:proofErr w:type="spellStart"/>
      <w:r>
        <w:t>verkündt</w:t>
      </w:r>
      <w:proofErr w:type="spellEnd"/>
      <w:r>
        <w:br/>
        <w:t xml:space="preserve">Dein </w:t>
      </w:r>
      <w:proofErr w:type="spellStart"/>
      <w:r>
        <w:t>wort</w:t>
      </w:r>
      <w:proofErr w:type="spellEnd"/>
      <w:r>
        <w:t xml:space="preserve"> war als in </w:t>
      </w:r>
      <w:proofErr w:type="spellStart"/>
      <w:r>
        <w:t>Got</w:t>
      </w:r>
      <w:proofErr w:type="spellEnd"/>
      <w:r>
        <w:t xml:space="preserve"> </w:t>
      </w:r>
      <w:proofErr w:type="spellStart"/>
      <w:r>
        <w:t>gegründt</w:t>
      </w:r>
      <w:proofErr w:type="spellEnd"/>
      <w:r>
        <w:t xml:space="preserve">. </w:t>
      </w:r>
    </w:p>
    <w:p w14:paraId="35324CD9" w14:textId="77777777" w:rsidR="000F79DC" w:rsidRDefault="000F79DC" w:rsidP="000F79DC">
      <w:pPr>
        <w:pStyle w:val="StandardWeb"/>
        <w:jc w:val="center"/>
      </w:pPr>
      <w:r>
        <w:rPr>
          <w:rStyle w:val="Fett"/>
          <w:rFonts w:eastAsiaTheme="majorEastAsia"/>
        </w:rPr>
        <w:t>15.</w:t>
      </w:r>
      <w:r>
        <w:t xml:space="preserve"> </w:t>
      </w:r>
    </w:p>
    <w:p w14:paraId="65BADFC5" w14:textId="77777777" w:rsidR="000F79DC" w:rsidRDefault="000F79DC" w:rsidP="000F79DC">
      <w:pPr>
        <w:pStyle w:val="StandardWeb"/>
        <w:jc w:val="center"/>
      </w:pPr>
      <w:r>
        <w:rPr>
          <w:rStyle w:val="Hervorhebung"/>
        </w:rPr>
        <w:t>Ioan. 13.</w:t>
      </w:r>
      <w:r>
        <w:t xml:space="preserve"> </w:t>
      </w:r>
    </w:p>
    <w:p w14:paraId="4D277895" w14:textId="77777777" w:rsidR="000F79DC" w:rsidRDefault="000F79DC" w:rsidP="000F79DC">
      <w:pPr>
        <w:pStyle w:val="StandardWeb"/>
        <w:jc w:val="center"/>
      </w:pPr>
      <w:r>
        <w:t xml:space="preserve">Ein </w:t>
      </w:r>
      <w:proofErr w:type="spellStart"/>
      <w:r>
        <w:t>meyster</w:t>
      </w:r>
      <w:proofErr w:type="spellEnd"/>
      <w:r>
        <w:t xml:space="preserve"> </w:t>
      </w:r>
      <w:proofErr w:type="spellStart"/>
      <w:r>
        <w:t>bistu</w:t>
      </w:r>
      <w:proofErr w:type="spellEnd"/>
      <w:r>
        <w:t xml:space="preserve"> mit </w:t>
      </w:r>
      <w:proofErr w:type="spellStart"/>
      <w:r>
        <w:t>deyner</w:t>
      </w:r>
      <w:proofErr w:type="spellEnd"/>
      <w:r>
        <w:t xml:space="preserve"> leer</w:t>
      </w:r>
      <w:r>
        <w:br/>
      </w:r>
      <w:proofErr w:type="spellStart"/>
      <w:r>
        <w:t>Auff</w:t>
      </w:r>
      <w:proofErr w:type="spellEnd"/>
      <w:r>
        <w:t xml:space="preserve"> das man sich zu </w:t>
      </w:r>
      <w:proofErr w:type="spellStart"/>
      <w:r>
        <w:t>Got</w:t>
      </w:r>
      <w:proofErr w:type="spellEnd"/>
      <w:r>
        <w:t xml:space="preserve"> </w:t>
      </w:r>
      <w:proofErr w:type="spellStart"/>
      <w:r>
        <w:t>beker</w:t>
      </w:r>
      <w:proofErr w:type="spellEnd"/>
      <w:r>
        <w:br/>
        <w:t xml:space="preserve">Dich </w:t>
      </w:r>
      <w:proofErr w:type="spellStart"/>
      <w:r>
        <w:t>sol</w:t>
      </w:r>
      <w:proofErr w:type="spellEnd"/>
      <w:r>
        <w:t xml:space="preserve"> man hörn/ </w:t>
      </w:r>
      <w:proofErr w:type="spellStart"/>
      <w:r>
        <w:t>sunst</w:t>
      </w:r>
      <w:proofErr w:type="spellEnd"/>
      <w:r>
        <w:t xml:space="preserve"> niemand </w:t>
      </w:r>
      <w:proofErr w:type="spellStart"/>
      <w:r>
        <w:t>mer</w:t>
      </w:r>
      <w:proofErr w:type="spellEnd"/>
      <w:r>
        <w:t xml:space="preserve">. </w:t>
      </w:r>
    </w:p>
    <w:p w14:paraId="7E49DB2B" w14:textId="77777777" w:rsidR="000F79DC" w:rsidRDefault="000F79DC" w:rsidP="000F79DC">
      <w:pPr>
        <w:pStyle w:val="StandardWeb"/>
        <w:jc w:val="center"/>
      </w:pPr>
      <w:r>
        <w:rPr>
          <w:rStyle w:val="Fett"/>
          <w:rFonts w:eastAsiaTheme="majorEastAsia"/>
        </w:rPr>
        <w:t>16.</w:t>
      </w:r>
      <w:r>
        <w:t xml:space="preserve"> </w:t>
      </w:r>
    </w:p>
    <w:p w14:paraId="726A082A" w14:textId="77777777" w:rsidR="000F79DC" w:rsidRDefault="000F79DC" w:rsidP="000F79DC">
      <w:pPr>
        <w:pStyle w:val="StandardWeb"/>
        <w:jc w:val="center"/>
      </w:pPr>
      <w:r>
        <w:rPr>
          <w:rStyle w:val="Hervorhebung"/>
        </w:rPr>
        <w:t>Mala. 4</w:t>
      </w:r>
      <w:r>
        <w:t xml:space="preserve"> </w:t>
      </w:r>
    </w:p>
    <w:p w14:paraId="68C823B9" w14:textId="77777777" w:rsidR="000F79DC" w:rsidRDefault="000F79DC" w:rsidP="000F79DC">
      <w:pPr>
        <w:pStyle w:val="StandardWeb"/>
        <w:jc w:val="center"/>
      </w:pPr>
      <w:r>
        <w:t xml:space="preserve">Ein </w:t>
      </w:r>
      <w:proofErr w:type="spellStart"/>
      <w:r>
        <w:t>sun</w:t>
      </w:r>
      <w:proofErr w:type="spellEnd"/>
      <w:r>
        <w:t xml:space="preserve"> bist der </w:t>
      </w:r>
      <w:proofErr w:type="spellStart"/>
      <w:r>
        <w:t>gerechtigkeyt</w:t>
      </w:r>
      <w:proofErr w:type="spellEnd"/>
      <w:r>
        <w:br/>
        <w:t xml:space="preserve">Ein </w:t>
      </w:r>
      <w:proofErr w:type="spellStart"/>
      <w:r>
        <w:t>ebenbild</w:t>
      </w:r>
      <w:proofErr w:type="spellEnd"/>
      <w:r>
        <w:t xml:space="preserve"> </w:t>
      </w:r>
      <w:proofErr w:type="spellStart"/>
      <w:r>
        <w:t>vns</w:t>
      </w:r>
      <w:proofErr w:type="spellEnd"/>
      <w:r>
        <w:t xml:space="preserve"> alle </w:t>
      </w:r>
      <w:proofErr w:type="spellStart"/>
      <w:r>
        <w:t>zeyt</w:t>
      </w:r>
      <w:proofErr w:type="spellEnd"/>
      <w:r>
        <w:br/>
        <w:t xml:space="preserve">Der </w:t>
      </w:r>
      <w:proofErr w:type="spellStart"/>
      <w:r>
        <w:t>senfftmut</w:t>
      </w:r>
      <w:proofErr w:type="spellEnd"/>
      <w:r>
        <w:t xml:space="preserve">/ lieb/ </w:t>
      </w:r>
      <w:proofErr w:type="spellStart"/>
      <w:r>
        <w:t>vnd</w:t>
      </w:r>
      <w:proofErr w:type="spellEnd"/>
      <w:r>
        <w:t xml:space="preserve"> </w:t>
      </w:r>
      <w:proofErr w:type="spellStart"/>
      <w:r>
        <w:t>freundtligkeyt</w:t>
      </w:r>
      <w:proofErr w:type="spellEnd"/>
      <w:r>
        <w:t xml:space="preserve">. </w:t>
      </w:r>
    </w:p>
    <w:p w14:paraId="610F62C5" w14:textId="77777777" w:rsidR="000F79DC" w:rsidRDefault="000F79DC" w:rsidP="000F79DC">
      <w:pPr>
        <w:pStyle w:val="StandardWeb"/>
        <w:jc w:val="center"/>
      </w:pPr>
      <w:r>
        <w:rPr>
          <w:rStyle w:val="Fett"/>
          <w:rFonts w:eastAsiaTheme="majorEastAsia"/>
        </w:rPr>
        <w:t>17.</w:t>
      </w:r>
      <w:r>
        <w:t xml:space="preserve"> </w:t>
      </w:r>
    </w:p>
    <w:p w14:paraId="264D155B" w14:textId="77777777" w:rsidR="000F79DC" w:rsidRDefault="000F79DC" w:rsidP="000F79DC">
      <w:pPr>
        <w:pStyle w:val="StandardWeb"/>
        <w:jc w:val="center"/>
      </w:pPr>
      <w:proofErr w:type="spellStart"/>
      <w:r>
        <w:rPr>
          <w:rStyle w:val="Hervorhebung"/>
        </w:rPr>
        <w:t>Nume</w:t>
      </w:r>
      <w:proofErr w:type="spellEnd"/>
      <w:r>
        <w:rPr>
          <w:rStyle w:val="Hervorhebung"/>
        </w:rPr>
        <w:t>. 24</w:t>
      </w:r>
      <w:r>
        <w:t xml:space="preserve"> </w:t>
      </w:r>
    </w:p>
    <w:p w14:paraId="76390C36" w14:textId="77777777" w:rsidR="000F79DC" w:rsidRDefault="000F79DC" w:rsidP="000F79DC">
      <w:pPr>
        <w:pStyle w:val="StandardWeb"/>
        <w:jc w:val="center"/>
      </w:pPr>
      <w:r>
        <w:t xml:space="preserve">Ein </w:t>
      </w:r>
      <w:proofErr w:type="spellStart"/>
      <w:r>
        <w:t>stern</w:t>
      </w:r>
      <w:proofErr w:type="spellEnd"/>
      <w:r>
        <w:t xml:space="preserve"> Jacob bist du klar</w:t>
      </w:r>
      <w:r>
        <w:br/>
        <w:t xml:space="preserve">Nach dir sich </w:t>
      </w:r>
      <w:proofErr w:type="spellStart"/>
      <w:r>
        <w:t>richt</w:t>
      </w:r>
      <w:proofErr w:type="spellEnd"/>
      <w:r>
        <w:t xml:space="preserve"> die Christlich schar</w:t>
      </w:r>
      <w:r>
        <w:br/>
        <w:t xml:space="preserve">In </w:t>
      </w:r>
      <w:proofErr w:type="spellStart"/>
      <w:r>
        <w:t>wort</w:t>
      </w:r>
      <w:proofErr w:type="spellEnd"/>
      <w:r>
        <w:t xml:space="preserve"> </w:t>
      </w:r>
      <w:proofErr w:type="spellStart"/>
      <w:r>
        <w:t>vnd</w:t>
      </w:r>
      <w:proofErr w:type="spellEnd"/>
      <w:r>
        <w:t xml:space="preserve"> </w:t>
      </w:r>
      <w:proofErr w:type="spellStart"/>
      <w:r>
        <w:t>wercken</w:t>
      </w:r>
      <w:proofErr w:type="spellEnd"/>
      <w:r>
        <w:t xml:space="preserve"> offenbar. </w:t>
      </w:r>
    </w:p>
    <w:p w14:paraId="059670C0" w14:textId="77777777" w:rsidR="000F79DC" w:rsidRDefault="000F79DC" w:rsidP="000F79DC">
      <w:pPr>
        <w:pStyle w:val="StandardWeb"/>
        <w:jc w:val="center"/>
      </w:pPr>
      <w:r>
        <w:rPr>
          <w:rStyle w:val="Fett"/>
          <w:rFonts w:eastAsiaTheme="majorEastAsia"/>
        </w:rPr>
        <w:t>18.</w:t>
      </w:r>
      <w:r>
        <w:t xml:space="preserve"> </w:t>
      </w:r>
    </w:p>
    <w:p w14:paraId="77703669" w14:textId="77777777" w:rsidR="000F79DC" w:rsidRDefault="000F79DC" w:rsidP="000F79DC">
      <w:pPr>
        <w:pStyle w:val="StandardWeb"/>
        <w:jc w:val="center"/>
      </w:pPr>
      <w:r>
        <w:rPr>
          <w:rStyle w:val="Hervorhebung"/>
        </w:rPr>
        <w:t>Ioan. 1.</w:t>
      </w:r>
      <w:r>
        <w:t xml:space="preserve"> </w:t>
      </w:r>
    </w:p>
    <w:p w14:paraId="26E450FC" w14:textId="77777777" w:rsidR="000F79DC" w:rsidRDefault="000F79DC" w:rsidP="000F79DC">
      <w:pPr>
        <w:pStyle w:val="StandardWeb"/>
        <w:jc w:val="center"/>
      </w:pPr>
      <w:r>
        <w:t xml:space="preserve">Ein </w:t>
      </w:r>
      <w:proofErr w:type="spellStart"/>
      <w:r>
        <w:t>liecht</w:t>
      </w:r>
      <w:proofErr w:type="spellEnd"/>
      <w:r>
        <w:t xml:space="preserve"> das all </w:t>
      </w:r>
      <w:proofErr w:type="spellStart"/>
      <w:r>
        <w:t>menschen</w:t>
      </w:r>
      <w:proofErr w:type="spellEnd"/>
      <w:r>
        <w:t xml:space="preserve"> </w:t>
      </w:r>
      <w:proofErr w:type="spellStart"/>
      <w:r>
        <w:t>erleucht</w:t>
      </w:r>
      <w:proofErr w:type="spellEnd"/>
      <w:r>
        <w:br/>
      </w:r>
      <w:proofErr w:type="spellStart"/>
      <w:r>
        <w:t>Bistu</w:t>
      </w:r>
      <w:proofErr w:type="spellEnd"/>
      <w:r>
        <w:t xml:space="preserve">/ zu dir der </w:t>
      </w:r>
      <w:proofErr w:type="spellStart"/>
      <w:r>
        <w:t>glaubig</w:t>
      </w:r>
      <w:proofErr w:type="spellEnd"/>
      <w:r>
        <w:t xml:space="preserve"> fleucht</w:t>
      </w:r>
      <w:r>
        <w:br/>
        <w:t xml:space="preserve">Die </w:t>
      </w:r>
      <w:proofErr w:type="spellStart"/>
      <w:r>
        <w:t>finsternus</w:t>
      </w:r>
      <w:proofErr w:type="spellEnd"/>
      <w:r>
        <w:t xml:space="preserve"> doch vor dir scheucht. </w:t>
      </w:r>
    </w:p>
    <w:p w14:paraId="20038A52" w14:textId="77777777" w:rsidR="000F79DC" w:rsidRDefault="000F79DC" w:rsidP="000F79DC">
      <w:pPr>
        <w:pStyle w:val="StandardWeb"/>
        <w:jc w:val="center"/>
      </w:pPr>
      <w:r>
        <w:rPr>
          <w:rStyle w:val="Fett"/>
          <w:rFonts w:eastAsiaTheme="majorEastAsia"/>
        </w:rPr>
        <w:t>19.</w:t>
      </w:r>
      <w:r>
        <w:t xml:space="preserve"> </w:t>
      </w:r>
    </w:p>
    <w:p w14:paraId="42DE3D29" w14:textId="77777777" w:rsidR="000F79DC" w:rsidRDefault="000F79DC" w:rsidP="000F79DC">
      <w:pPr>
        <w:pStyle w:val="StandardWeb"/>
        <w:jc w:val="center"/>
      </w:pPr>
      <w:r>
        <w:rPr>
          <w:rStyle w:val="Hervorhebung"/>
        </w:rPr>
        <w:t>Ioan. 14.</w:t>
      </w:r>
      <w:r>
        <w:t xml:space="preserve"> </w:t>
      </w:r>
    </w:p>
    <w:p w14:paraId="62DD31C6" w14:textId="77777777" w:rsidR="000F79DC" w:rsidRDefault="000F79DC" w:rsidP="000F79DC">
      <w:pPr>
        <w:pStyle w:val="StandardWeb"/>
        <w:jc w:val="center"/>
      </w:pPr>
      <w:r>
        <w:t>Das leben bist genennet eben</w:t>
      </w:r>
      <w:r>
        <w:br/>
        <w:t xml:space="preserve">In dir </w:t>
      </w:r>
      <w:proofErr w:type="spellStart"/>
      <w:r>
        <w:t>steet</w:t>
      </w:r>
      <w:proofErr w:type="spellEnd"/>
      <w:r>
        <w:t xml:space="preserve"> </w:t>
      </w:r>
      <w:proofErr w:type="spellStart"/>
      <w:r>
        <w:t>vnser</w:t>
      </w:r>
      <w:proofErr w:type="spellEnd"/>
      <w:r>
        <w:t xml:space="preserve"> geistlich leben</w:t>
      </w:r>
      <w:r>
        <w:br/>
      </w:r>
      <w:proofErr w:type="spellStart"/>
      <w:r>
        <w:t>Sunst</w:t>
      </w:r>
      <w:proofErr w:type="spellEnd"/>
      <w:r>
        <w:t xml:space="preserve"> wer wir </w:t>
      </w:r>
      <w:proofErr w:type="spellStart"/>
      <w:r>
        <w:t>ewing</w:t>
      </w:r>
      <w:proofErr w:type="spellEnd"/>
      <w:r>
        <w:t xml:space="preserve"> todt ergeben. </w:t>
      </w:r>
    </w:p>
    <w:p w14:paraId="5ACB57A3" w14:textId="77777777" w:rsidR="000F79DC" w:rsidRDefault="000F79DC" w:rsidP="000F79DC">
      <w:pPr>
        <w:pStyle w:val="StandardWeb"/>
        <w:jc w:val="center"/>
      </w:pPr>
      <w:r>
        <w:rPr>
          <w:rStyle w:val="Fett"/>
          <w:rFonts w:eastAsiaTheme="majorEastAsia"/>
        </w:rPr>
        <w:t>20.</w:t>
      </w:r>
      <w:r>
        <w:t xml:space="preserve"> </w:t>
      </w:r>
    </w:p>
    <w:p w14:paraId="45EDF8D5" w14:textId="77777777" w:rsidR="000F79DC" w:rsidRDefault="000F79DC" w:rsidP="000F79DC">
      <w:pPr>
        <w:pStyle w:val="StandardWeb"/>
        <w:jc w:val="center"/>
      </w:pPr>
      <w:r>
        <w:rPr>
          <w:rStyle w:val="Hervorhebung"/>
        </w:rPr>
        <w:t>Ioan. 14</w:t>
      </w:r>
      <w:r>
        <w:t xml:space="preserve"> </w:t>
      </w:r>
    </w:p>
    <w:p w14:paraId="556FDD71" w14:textId="77777777" w:rsidR="000F79DC" w:rsidRDefault="000F79DC" w:rsidP="000F79DC">
      <w:pPr>
        <w:pStyle w:val="StandardWeb"/>
        <w:jc w:val="center"/>
      </w:pPr>
      <w:r>
        <w:t xml:space="preserve">Die </w:t>
      </w:r>
      <w:proofErr w:type="spellStart"/>
      <w:r>
        <w:t>warheyt</w:t>
      </w:r>
      <w:proofErr w:type="spellEnd"/>
      <w:r>
        <w:t xml:space="preserve"> bist du lauter klar</w:t>
      </w:r>
      <w:r>
        <w:br/>
        <w:t xml:space="preserve">All </w:t>
      </w:r>
      <w:proofErr w:type="spellStart"/>
      <w:r>
        <w:t>deyne</w:t>
      </w:r>
      <w:proofErr w:type="spellEnd"/>
      <w:r>
        <w:t xml:space="preserve"> </w:t>
      </w:r>
      <w:proofErr w:type="spellStart"/>
      <w:r>
        <w:t>wort</w:t>
      </w:r>
      <w:proofErr w:type="spellEnd"/>
      <w:r>
        <w:t xml:space="preserve"> sind </w:t>
      </w:r>
      <w:proofErr w:type="spellStart"/>
      <w:r>
        <w:t>grecht</w:t>
      </w:r>
      <w:proofErr w:type="spellEnd"/>
      <w:r>
        <w:t xml:space="preserve"> </w:t>
      </w:r>
      <w:proofErr w:type="spellStart"/>
      <w:r>
        <w:t>vnd</w:t>
      </w:r>
      <w:proofErr w:type="spellEnd"/>
      <w:r>
        <w:t xml:space="preserve"> war</w:t>
      </w:r>
      <w:r>
        <w:br/>
        <w:t xml:space="preserve">All </w:t>
      </w:r>
      <w:proofErr w:type="spellStart"/>
      <w:r>
        <w:t>menschen</w:t>
      </w:r>
      <w:proofErr w:type="spellEnd"/>
      <w:r>
        <w:t xml:space="preserve"> </w:t>
      </w:r>
      <w:proofErr w:type="spellStart"/>
      <w:r>
        <w:t>kind</w:t>
      </w:r>
      <w:proofErr w:type="spellEnd"/>
      <w:r>
        <w:t xml:space="preserve"> sind </w:t>
      </w:r>
      <w:proofErr w:type="spellStart"/>
      <w:r>
        <w:t>lügner</w:t>
      </w:r>
      <w:proofErr w:type="spellEnd"/>
      <w:r>
        <w:t xml:space="preserve"> gar. </w:t>
      </w:r>
    </w:p>
    <w:p w14:paraId="3F8F1EA1" w14:textId="77777777" w:rsidR="000F79DC" w:rsidRDefault="000F79DC" w:rsidP="000F79DC">
      <w:pPr>
        <w:pStyle w:val="StandardWeb"/>
        <w:jc w:val="center"/>
      </w:pPr>
      <w:r>
        <w:rPr>
          <w:rStyle w:val="Fett"/>
          <w:rFonts w:eastAsiaTheme="majorEastAsia"/>
        </w:rPr>
        <w:t>21.</w:t>
      </w:r>
      <w:r>
        <w:t xml:space="preserve"> </w:t>
      </w:r>
    </w:p>
    <w:p w14:paraId="7096D383" w14:textId="77777777" w:rsidR="000F79DC" w:rsidRDefault="000F79DC" w:rsidP="000F79DC">
      <w:pPr>
        <w:pStyle w:val="StandardWeb"/>
        <w:jc w:val="center"/>
      </w:pPr>
      <w:proofErr w:type="spellStart"/>
      <w:r>
        <w:rPr>
          <w:rStyle w:val="Hervorhebung"/>
        </w:rPr>
        <w:t>Esaie</w:t>
      </w:r>
      <w:proofErr w:type="spellEnd"/>
      <w:r>
        <w:rPr>
          <w:rStyle w:val="Hervorhebung"/>
        </w:rPr>
        <w:t>. 9</w:t>
      </w:r>
      <w:r>
        <w:t xml:space="preserve"> </w:t>
      </w:r>
    </w:p>
    <w:p w14:paraId="653D3E4D" w14:textId="77777777" w:rsidR="000F79DC" w:rsidRDefault="000F79DC" w:rsidP="000F79DC">
      <w:pPr>
        <w:pStyle w:val="StandardWeb"/>
        <w:jc w:val="center"/>
      </w:pPr>
      <w:r>
        <w:t xml:space="preserve">Ein rat bist </w:t>
      </w:r>
      <w:proofErr w:type="spellStart"/>
      <w:r>
        <w:t>vns</w:t>
      </w:r>
      <w:proofErr w:type="spellEnd"/>
      <w:r>
        <w:t xml:space="preserve"> rietst du </w:t>
      </w:r>
      <w:proofErr w:type="spellStart"/>
      <w:r>
        <w:t>auff</w:t>
      </w:r>
      <w:proofErr w:type="spellEnd"/>
      <w:r>
        <w:t xml:space="preserve"> erden</w:t>
      </w:r>
      <w:r>
        <w:br/>
        <w:t xml:space="preserve">Wie wir all </w:t>
      </w:r>
      <w:proofErr w:type="spellStart"/>
      <w:r>
        <w:t>mügen</w:t>
      </w:r>
      <w:proofErr w:type="spellEnd"/>
      <w:r>
        <w:t xml:space="preserve"> selig werden</w:t>
      </w:r>
      <w:r>
        <w:br/>
      </w:r>
      <w:proofErr w:type="spellStart"/>
      <w:r>
        <w:t>Erlößt</w:t>
      </w:r>
      <w:proofErr w:type="spellEnd"/>
      <w:r>
        <w:t xml:space="preserve"> </w:t>
      </w:r>
      <w:proofErr w:type="spellStart"/>
      <w:r>
        <w:t>auß</w:t>
      </w:r>
      <w:proofErr w:type="spellEnd"/>
      <w:r>
        <w:t xml:space="preserve"> der </w:t>
      </w:r>
      <w:proofErr w:type="spellStart"/>
      <w:r>
        <w:t>sünden</w:t>
      </w:r>
      <w:proofErr w:type="spellEnd"/>
      <w:r>
        <w:t xml:space="preserve"> </w:t>
      </w:r>
      <w:proofErr w:type="spellStart"/>
      <w:r>
        <w:t>geferden</w:t>
      </w:r>
      <w:proofErr w:type="spellEnd"/>
      <w:r>
        <w:t xml:space="preserve">. </w:t>
      </w:r>
    </w:p>
    <w:p w14:paraId="798BF798" w14:textId="77777777" w:rsidR="000F79DC" w:rsidRDefault="000F79DC" w:rsidP="000F79DC">
      <w:pPr>
        <w:pStyle w:val="StandardWeb"/>
        <w:jc w:val="center"/>
      </w:pPr>
      <w:r>
        <w:rPr>
          <w:rStyle w:val="Fett"/>
          <w:rFonts w:eastAsiaTheme="majorEastAsia"/>
        </w:rPr>
        <w:t>22.</w:t>
      </w:r>
      <w:r>
        <w:t xml:space="preserve"> </w:t>
      </w:r>
    </w:p>
    <w:p w14:paraId="09A68A71" w14:textId="77777777" w:rsidR="000F79DC" w:rsidRDefault="000F79DC" w:rsidP="000F79DC">
      <w:pPr>
        <w:pStyle w:val="StandardWeb"/>
        <w:jc w:val="center"/>
      </w:pPr>
      <w:proofErr w:type="spellStart"/>
      <w:r>
        <w:rPr>
          <w:rStyle w:val="Hervorhebung"/>
        </w:rPr>
        <w:t>Esaia</w:t>
      </w:r>
      <w:proofErr w:type="spellEnd"/>
      <w:r>
        <w:rPr>
          <w:rStyle w:val="Hervorhebung"/>
        </w:rPr>
        <w:t>. 9.</w:t>
      </w:r>
      <w:r>
        <w:t xml:space="preserve"> </w:t>
      </w:r>
    </w:p>
    <w:p w14:paraId="5519CD38" w14:textId="77777777" w:rsidR="000F79DC" w:rsidRDefault="000F79DC" w:rsidP="000F79DC">
      <w:pPr>
        <w:pStyle w:val="StandardWeb"/>
        <w:jc w:val="center"/>
      </w:pPr>
      <w:r>
        <w:t xml:space="preserve">Ein </w:t>
      </w:r>
      <w:proofErr w:type="spellStart"/>
      <w:r>
        <w:t>fridfürst</w:t>
      </w:r>
      <w:proofErr w:type="spellEnd"/>
      <w:r>
        <w:t xml:space="preserve"> der dein </w:t>
      </w:r>
      <w:proofErr w:type="spellStart"/>
      <w:r>
        <w:t>frid</w:t>
      </w:r>
      <w:proofErr w:type="spellEnd"/>
      <w:r>
        <w:t xml:space="preserve"> brachst an</w:t>
      </w:r>
      <w:r>
        <w:br/>
        <w:t xml:space="preserve">Das wir inwendig </w:t>
      </w:r>
      <w:proofErr w:type="spellStart"/>
      <w:r>
        <w:t>fride</w:t>
      </w:r>
      <w:proofErr w:type="spellEnd"/>
      <w:r>
        <w:t xml:space="preserve"> </w:t>
      </w:r>
      <w:proofErr w:type="spellStart"/>
      <w:r>
        <w:t>han</w:t>
      </w:r>
      <w:proofErr w:type="spellEnd"/>
      <w:r>
        <w:br/>
        <w:t xml:space="preserve">Den </w:t>
      </w:r>
      <w:proofErr w:type="spellStart"/>
      <w:r>
        <w:t>vns</w:t>
      </w:r>
      <w:proofErr w:type="spellEnd"/>
      <w:r>
        <w:t xml:space="preserve"> die </w:t>
      </w:r>
      <w:proofErr w:type="spellStart"/>
      <w:r>
        <w:t>welt</w:t>
      </w:r>
      <w:proofErr w:type="spellEnd"/>
      <w:r>
        <w:t xml:space="preserve"> </w:t>
      </w:r>
      <w:proofErr w:type="spellStart"/>
      <w:r>
        <w:t>nit</w:t>
      </w:r>
      <w:proofErr w:type="spellEnd"/>
      <w:r>
        <w:t xml:space="preserve"> </w:t>
      </w:r>
      <w:proofErr w:type="spellStart"/>
      <w:r>
        <w:t>nemen</w:t>
      </w:r>
      <w:proofErr w:type="spellEnd"/>
      <w:r>
        <w:t xml:space="preserve"> </w:t>
      </w:r>
      <w:proofErr w:type="spellStart"/>
      <w:r>
        <w:t>kan</w:t>
      </w:r>
      <w:proofErr w:type="spellEnd"/>
      <w:r>
        <w:t xml:space="preserve">. </w:t>
      </w:r>
    </w:p>
    <w:p w14:paraId="59E2B1B6" w14:textId="77777777" w:rsidR="000F79DC" w:rsidRDefault="000F79DC" w:rsidP="000F79DC">
      <w:pPr>
        <w:pStyle w:val="StandardWeb"/>
        <w:jc w:val="center"/>
      </w:pPr>
      <w:r>
        <w:rPr>
          <w:rStyle w:val="Fett"/>
          <w:rFonts w:eastAsiaTheme="majorEastAsia"/>
        </w:rPr>
        <w:t>23.</w:t>
      </w:r>
      <w:r>
        <w:t xml:space="preserve"> </w:t>
      </w:r>
    </w:p>
    <w:p w14:paraId="68C8812F" w14:textId="77777777" w:rsidR="000F79DC" w:rsidRDefault="000F79DC" w:rsidP="000F79DC">
      <w:pPr>
        <w:pStyle w:val="StandardWeb"/>
        <w:jc w:val="center"/>
      </w:pPr>
      <w:r>
        <w:rPr>
          <w:rStyle w:val="Hervorhebung"/>
        </w:rPr>
        <w:t>Ioan. 14.</w:t>
      </w:r>
      <w:r>
        <w:t xml:space="preserve"> </w:t>
      </w:r>
    </w:p>
    <w:p w14:paraId="6F10E1C1" w14:textId="77777777" w:rsidR="000F79DC" w:rsidRDefault="000F79DC" w:rsidP="000F79DC">
      <w:pPr>
        <w:pStyle w:val="StandardWeb"/>
        <w:jc w:val="center"/>
      </w:pPr>
      <w:r>
        <w:t xml:space="preserve">Der weg </w:t>
      </w:r>
      <w:proofErr w:type="spellStart"/>
      <w:r>
        <w:t>bistu</w:t>
      </w:r>
      <w:proofErr w:type="spellEnd"/>
      <w:r>
        <w:t xml:space="preserve"> zum </w:t>
      </w:r>
      <w:proofErr w:type="spellStart"/>
      <w:r>
        <w:t>vatterland</w:t>
      </w:r>
      <w:proofErr w:type="spellEnd"/>
      <w:r>
        <w:br/>
        <w:t xml:space="preserve">Zu dem </w:t>
      </w:r>
      <w:proofErr w:type="spellStart"/>
      <w:r>
        <w:t>vns</w:t>
      </w:r>
      <w:proofErr w:type="spellEnd"/>
      <w:r>
        <w:t xml:space="preserve"> </w:t>
      </w:r>
      <w:proofErr w:type="spellStart"/>
      <w:r>
        <w:t>füren</w:t>
      </w:r>
      <w:proofErr w:type="spellEnd"/>
      <w:r>
        <w:t xml:space="preserve"> </w:t>
      </w:r>
      <w:proofErr w:type="spellStart"/>
      <w:r>
        <w:t>kan</w:t>
      </w:r>
      <w:proofErr w:type="spellEnd"/>
      <w:r>
        <w:t xml:space="preserve"> niemand</w:t>
      </w:r>
      <w:r>
        <w:br/>
        <w:t xml:space="preserve">Dann du </w:t>
      </w:r>
      <w:proofErr w:type="spellStart"/>
      <w:r>
        <w:t>alleyn</w:t>
      </w:r>
      <w:proofErr w:type="spellEnd"/>
      <w:r>
        <w:t xml:space="preserve"> hast </w:t>
      </w:r>
      <w:proofErr w:type="spellStart"/>
      <w:r>
        <w:t>jn</w:t>
      </w:r>
      <w:proofErr w:type="spellEnd"/>
      <w:r>
        <w:t xml:space="preserve"> </w:t>
      </w:r>
      <w:proofErr w:type="spellStart"/>
      <w:r>
        <w:t>gebant</w:t>
      </w:r>
      <w:proofErr w:type="spellEnd"/>
      <w:r>
        <w:t xml:space="preserve">. </w:t>
      </w:r>
    </w:p>
    <w:p w14:paraId="75B1A8B7" w14:textId="77777777" w:rsidR="000F79DC" w:rsidRDefault="000F79DC" w:rsidP="000F79DC">
      <w:pPr>
        <w:pStyle w:val="StandardWeb"/>
        <w:jc w:val="center"/>
      </w:pPr>
      <w:r>
        <w:rPr>
          <w:rStyle w:val="Fett"/>
          <w:rFonts w:eastAsiaTheme="majorEastAsia"/>
        </w:rPr>
        <w:t>24.</w:t>
      </w:r>
      <w:r>
        <w:t xml:space="preserve"> </w:t>
      </w:r>
    </w:p>
    <w:p w14:paraId="3BA25B35" w14:textId="77777777" w:rsidR="000F79DC" w:rsidRDefault="000F79DC" w:rsidP="000F79DC">
      <w:pPr>
        <w:pStyle w:val="StandardWeb"/>
        <w:jc w:val="center"/>
      </w:pPr>
      <w:r>
        <w:rPr>
          <w:rStyle w:val="Hervorhebung"/>
        </w:rPr>
        <w:t>Ioan. 10.</w:t>
      </w:r>
      <w:r>
        <w:t xml:space="preserve"> </w:t>
      </w:r>
    </w:p>
    <w:p w14:paraId="5E91DB4A" w14:textId="77777777" w:rsidR="000F79DC" w:rsidRDefault="000F79DC" w:rsidP="000F79DC">
      <w:pPr>
        <w:pStyle w:val="StandardWeb"/>
        <w:jc w:val="center"/>
      </w:pPr>
      <w:r>
        <w:t xml:space="preserve">Die </w:t>
      </w:r>
      <w:proofErr w:type="spellStart"/>
      <w:r>
        <w:t>thür</w:t>
      </w:r>
      <w:proofErr w:type="spellEnd"/>
      <w:r>
        <w:t xml:space="preserve"> bist du zum </w:t>
      </w:r>
      <w:proofErr w:type="spellStart"/>
      <w:r>
        <w:t>heyl</w:t>
      </w:r>
      <w:proofErr w:type="spellEnd"/>
      <w:r>
        <w:t xml:space="preserve"> </w:t>
      </w:r>
      <w:proofErr w:type="spellStart"/>
      <w:r>
        <w:t>alleyn</w:t>
      </w:r>
      <w:proofErr w:type="spellEnd"/>
      <w:r>
        <w:br/>
        <w:t xml:space="preserve">Wer </w:t>
      </w:r>
      <w:proofErr w:type="spellStart"/>
      <w:r>
        <w:t>anderßwo</w:t>
      </w:r>
      <w:proofErr w:type="spellEnd"/>
      <w:r>
        <w:t xml:space="preserve"> </w:t>
      </w:r>
      <w:proofErr w:type="spellStart"/>
      <w:r>
        <w:t>wil</w:t>
      </w:r>
      <w:proofErr w:type="spellEnd"/>
      <w:r>
        <w:t xml:space="preserve"> </w:t>
      </w:r>
      <w:proofErr w:type="spellStart"/>
      <w:r>
        <w:t>steygen</w:t>
      </w:r>
      <w:proofErr w:type="spellEnd"/>
      <w:r>
        <w:t xml:space="preserve"> </w:t>
      </w:r>
      <w:proofErr w:type="spellStart"/>
      <w:r>
        <w:t>eyn</w:t>
      </w:r>
      <w:proofErr w:type="spellEnd"/>
      <w:r>
        <w:br/>
        <w:t xml:space="preserve">Der muß ein </w:t>
      </w:r>
      <w:proofErr w:type="spellStart"/>
      <w:r>
        <w:t>dieb</w:t>
      </w:r>
      <w:proofErr w:type="spellEnd"/>
      <w:r>
        <w:t xml:space="preserve"> </w:t>
      </w:r>
      <w:proofErr w:type="spellStart"/>
      <w:r>
        <w:t>vnd</w:t>
      </w:r>
      <w:proofErr w:type="spellEnd"/>
      <w:r>
        <w:t xml:space="preserve"> </w:t>
      </w:r>
      <w:proofErr w:type="spellStart"/>
      <w:r>
        <w:t>mörder</w:t>
      </w:r>
      <w:proofErr w:type="spellEnd"/>
      <w:r>
        <w:t xml:space="preserve"> sein. </w:t>
      </w:r>
    </w:p>
    <w:p w14:paraId="1C969A53" w14:textId="77777777" w:rsidR="000F79DC" w:rsidRDefault="000F79DC" w:rsidP="000F79DC">
      <w:pPr>
        <w:pStyle w:val="StandardWeb"/>
        <w:jc w:val="center"/>
      </w:pPr>
      <w:r>
        <w:rPr>
          <w:rStyle w:val="Fett"/>
          <w:rFonts w:eastAsiaTheme="majorEastAsia"/>
        </w:rPr>
        <w:t>25.</w:t>
      </w:r>
      <w:r>
        <w:t xml:space="preserve"> </w:t>
      </w:r>
    </w:p>
    <w:p w14:paraId="58AB1FF8" w14:textId="77777777" w:rsidR="000F79DC" w:rsidRDefault="000F79DC" w:rsidP="000F79DC">
      <w:pPr>
        <w:pStyle w:val="StandardWeb"/>
        <w:jc w:val="center"/>
      </w:pPr>
      <w:r>
        <w:rPr>
          <w:rStyle w:val="Hervorhebung"/>
        </w:rPr>
        <w:t>Gene. 28.</w:t>
      </w:r>
      <w:r>
        <w:t xml:space="preserve"> </w:t>
      </w:r>
    </w:p>
    <w:p w14:paraId="37F64150" w14:textId="77777777" w:rsidR="000F79DC" w:rsidRDefault="000F79DC" w:rsidP="000F79DC">
      <w:pPr>
        <w:pStyle w:val="StandardWeb"/>
        <w:jc w:val="center"/>
      </w:pPr>
      <w:r>
        <w:t xml:space="preserve">Ein </w:t>
      </w:r>
      <w:proofErr w:type="spellStart"/>
      <w:r>
        <w:t>layter</w:t>
      </w:r>
      <w:proofErr w:type="spellEnd"/>
      <w:r>
        <w:t xml:space="preserve"> Jacob man dich </w:t>
      </w:r>
      <w:proofErr w:type="spellStart"/>
      <w:r>
        <w:t>zeygt</w:t>
      </w:r>
      <w:proofErr w:type="spellEnd"/>
      <w:r>
        <w:br/>
        <w:t xml:space="preserve">Durch dich man zu dem </w:t>
      </w:r>
      <w:proofErr w:type="spellStart"/>
      <w:r>
        <w:t>vatter</w:t>
      </w:r>
      <w:proofErr w:type="spellEnd"/>
      <w:r>
        <w:t xml:space="preserve"> </w:t>
      </w:r>
      <w:proofErr w:type="spellStart"/>
      <w:r>
        <w:t>steygt</w:t>
      </w:r>
      <w:proofErr w:type="spellEnd"/>
      <w:r>
        <w:br/>
        <w:t xml:space="preserve">Der sich durch dich zu </w:t>
      </w:r>
      <w:proofErr w:type="spellStart"/>
      <w:r>
        <w:t>vns</w:t>
      </w:r>
      <w:proofErr w:type="spellEnd"/>
      <w:r>
        <w:t xml:space="preserve"> her </w:t>
      </w:r>
      <w:proofErr w:type="spellStart"/>
      <w:r>
        <w:t>neygt</w:t>
      </w:r>
      <w:proofErr w:type="spellEnd"/>
      <w:r>
        <w:t xml:space="preserve">. </w:t>
      </w:r>
    </w:p>
    <w:p w14:paraId="7D347A31" w14:textId="77777777" w:rsidR="000F79DC" w:rsidRDefault="000F79DC" w:rsidP="000F79DC">
      <w:pPr>
        <w:pStyle w:val="StandardWeb"/>
        <w:jc w:val="center"/>
      </w:pPr>
      <w:r>
        <w:rPr>
          <w:rStyle w:val="Fett"/>
          <w:rFonts w:eastAsiaTheme="majorEastAsia"/>
        </w:rPr>
        <w:t>26.</w:t>
      </w:r>
      <w:r>
        <w:t xml:space="preserve"> </w:t>
      </w:r>
    </w:p>
    <w:p w14:paraId="6140ABBA" w14:textId="77777777" w:rsidR="000F79DC" w:rsidRDefault="000F79DC" w:rsidP="000F79DC">
      <w:pPr>
        <w:pStyle w:val="StandardWeb"/>
        <w:jc w:val="center"/>
      </w:pPr>
      <w:r>
        <w:rPr>
          <w:rStyle w:val="Hervorhebung"/>
        </w:rPr>
        <w:t>2. Reg. 19</w:t>
      </w:r>
      <w:r>
        <w:t xml:space="preserve"> </w:t>
      </w:r>
    </w:p>
    <w:p w14:paraId="0908D737" w14:textId="77777777" w:rsidR="000F79DC" w:rsidRDefault="000F79DC" w:rsidP="000F79DC">
      <w:pPr>
        <w:pStyle w:val="StandardWeb"/>
        <w:jc w:val="center"/>
      </w:pPr>
      <w:r>
        <w:t xml:space="preserve">Das </w:t>
      </w:r>
      <w:proofErr w:type="spellStart"/>
      <w:r>
        <w:t>sayl</w:t>
      </w:r>
      <w:proofErr w:type="spellEnd"/>
      <w:r>
        <w:t xml:space="preserve"> </w:t>
      </w:r>
      <w:proofErr w:type="spellStart"/>
      <w:r>
        <w:t>Michol</w:t>
      </w:r>
      <w:proofErr w:type="spellEnd"/>
      <w:r>
        <w:t xml:space="preserve"> vergleicht man dir</w:t>
      </w:r>
      <w:r>
        <w:br/>
        <w:t xml:space="preserve">Durch dich </w:t>
      </w:r>
      <w:proofErr w:type="spellStart"/>
      <w:r>
        <w:t>alleyn</w:t>
      </w:r>
      <w:proofErr w:type="spellEnd"/>
      <w:r>
        <w:t xml:space="preserve"> entrinnen wir</w:t>
      </w:r>
      <w:r>
        <w:br/>
        <w:t xml:space="preserve">An dir zeucht </w:t>
      </w:r>
      <w:proofErr w:type="spellStart"/>
      <w:r>
        <w:t>vns</w:t>
      </w:r>
      <w:proofErr w:type="spellEnd"/>
      <w:r>
        <w:t xml:space="preserve"> </w:t>
      </w:r>
      <w:proofErr w:type="spellStart"/>
      <w:r>
        <w:t>Got</w:t>
      </w:r>
      <w:proofErr w:type="spellEnd"/>
      <w:r>
        <w:t xml:space="preserve"> Vatter </w:t>
      </w:r>
      <w:proofErr w:type="spellStart"/>
      <w:r>
        <w:t>schir</w:t>
      </w:r>
      <w:proofErr w:type="spellEnd"/>
      <w:r>
        <w:t xml:space="preserve">. </w:t>
      </w:r>
    </w:p>
    <w:p w14:paraId="333507E3" w14:textId="77777777" w:rsidR="000F79DC" w:rsidRDefault="000F79DC" w:rsidP="000F79DC">
      <w:pPr>
        <w:pStyle w:val="StandardWeb"/>
        <w:jc w:val="center"/>
      </w:pPr>
      <w:r>
        <w:rPr>
          <w:rStyle w:val="Fett"/>
          <w:rFonts w:eastAsiaTheme="majorEastAsia"/>
        </w:rPr>
        <w:t>27.</w:t>
      </w:r>
      <w:r>
        <w:t xml:space="preserve"> </w:t>
      </w:r>
    </w:p>
    <w:p w14:paraId="147C5E11" w14:textId="77777777" w:rsidR="000F79DC" w:rsidRDefault="000F79DC" w:rsidP="000F79DC">
      <w:pPr>
        <w:pStyle w:val="StandardWeb"/>
        <w:jc w:val="center"/>
      </w:pPr>
      <w:r>
        <w:rPr>
          <w:rStyle w:val="Hervorhebung"/>
        </w:rPr>
        <w:t>Matth. 23</w:t>
      </w:r>
      <w:r>
        <w:t xml:space="preserve"> </w:t>
      </w:r>
    </w:p>
    <w:p w14:paraId="02317A69" w14:textId="77777777" w:rsidR="000F79DC" w:rsidRDefault="000F79DC" w:rsidP="000F79DC">
      <w:pPr>
        <w:pStyle w:val="StandardWeb"/>
        <w:jc w:val="center"/>
      </w:pPr>
      <w:r>
        <w:t xml:space="preserve">Ein </w:t>
      </w:r>
      <w:proofErr w:type="spellStart"/>
      <w:r>
        <w:t>gluckhenn</w:t>
      </w:r>
      <w:proofErr w:type="spellEnd"/>
      <w:r>
        <w:t>/ wir die jungen sein</w:t>
      </w:r>
      <w:r>
        <w:br/>
        <w:t xml:space="preserve">Da </w:t>
      </w:r>
      <w:proofErr w:type="spellStart"/>
      <w:r>
        <w:t>samlest</w:t>
      </w:r>
      <w:proofErr w:type="spellEnd"/>
      <w:r>
        <w:t xml:space="preserve"> </w:t>
      </w:r>
      <w:proofErr w:type="spellStart"/>
      <w:r>
        <w:t>vns</w:t>
      </w:r>
      <w:proofErr w:type="spellEnd"/>
      <w:r>
        <w:t xml:space="preserve"> die Christlich </w:t>
      </w:r>
      <w:proofErr w:type="spellStart"/>
      <w:r>
        <w:t>gmein</w:t>
      </w:r>
      <w:proofErr w:type="spellEnd"/>
      <w:r>
        <w:br/>
      </w:r>
      <w:proofErr w:type="spellStart"/>
      <w:r>
        <w:t>Vnter</w:t>
      </w:r>
      <w:proofErr w:type="spellEnd"/>
      <w:r>
        <w:t xml:space="preserve"> den </w:t>
      </w:r>
      <w:proofErr w:type="spellStart"/>
      <w:r>
        <w:t>schutz</w:t>
      </w:r>
      <w:proofErr w:type="spellEnd"/>
      <w:r>
        <w:t xml:space="preserve"> </w:t>
      </w:r>
      <w:proofErr w:type="spellStart"/>
      <w:r>
        <w:t>vnd</w:t>
      </w:r>
      <w:proofErr w:type="spellEnd"/>
      <w:r>
        <w:t xml:space="preserve"> schirme dein. </w:t>
      </w:r>
    </w:p>
    <w:p w14:paraId="3F31C584" w14:textId="77777777" w:rsidR="000F79DC" w:rsidRDefault="000F79DC" w:rsidP="000F79DC">
      <w:pPr>
        <w:pStyle w:val="StandardWeb"/>
        <w:jc w:val="center"/>
      </w:pPr>
      <w:r>
        <w:rPr>
          <w:rStyle w:val="Fett"/>
          <w:rFonts w:eastAsiaTheme="majorEastAsia"/>
        </w:rPr>
        <w:t>28.</w:t>
      </w:r>
      <w:r>
        <w:t xml:space="preserve"> </w:t>
      </w:r>
    </w:p>
    <w:p w14:paraId="73733BB5" w14:textId="77777777" w:rsidR="000F79DC" w:rsidRDefault="000F79DC" w:rsidP="000F79DC">
      <w:pPr>
        <w:pStyle w:val="StandardWeb"/>
        <w:jc w:val="center"/>
      </w:pPr>
      <w:r>
        <w:rPr>
          <w:rStyle w:val="Hervorhebung"/>
        </w:rPr>
        <w:t>1. Petr. 2</w:t>
      </w:r>
      <w:r>
        <w:t xml:space="preserve"> </w:t>
      </w:r>
    </w:p>
    <w:p w14:paraId="26C68F08" w14:textId="77777777" w:rsidR="000F79DC" w:rsidRDefault="000F79DC" w:rsidP="000F79DC">
      <w:pPr>
        <w:pStyle w:val="StandardWeb"/>
        <w:jc w:val="center"/>
      </w:pPr>
      <w:r>
        <w:t xml:space="preserve">Ein Bischoff </w:t>
      </w:r>
      <w:proofErr w:type="spellStart"/>
      <w:r>
        <w:t>vnser</w:t>
      </w:r>
      <w:proofErr w:type="spellEnd"/>
      <w:r>
        <w:t xml:space="preserve"> </w:t>
      </w:r>
      <w:proofErr w:type="spellStart"/>
      <w:r>
        <w:t>seel</w:t>
      </w:r>
      <w:proofErr w:type="spellEnd"/>
      <w:r>
        <w:t xml:space="preserve"> </w:t>
      </w:r>
      <w:proofErr w:type="spellStart"/>
      <w:r>
        <w:t>vnd</w:t>
      </w:r>
      <w:proofErr w:type="spellEnd"/>
      <w:r>
        <w:t xml:space="preserve"> </w:t>
      </w:r>
      <w:proofErr w:type="spellStart"/>
      <w:r>
        <w:t>gmüter</w:t>
      </w:r>
      <w:proofErr w:type="spellEnd"/>
      <w:r>
        <w:br/>
        <w:t xml:space="preserve">Bist/ </w:t>
      </w:r>
      <w:proofErr w:type="spellStart"/>
      <w:r>
        <w:t>vns</w:t>
      </w:r>
      <w:proofErr w:type="spellEnd"/>
      <w:r>
        <w:t xml:space="preserve"> </w:t>
      </w:r>
      <w:proofErr w:type="spellStart"/>
      <w:r>
        <w:t>gibstu</w:t>
      </w:r>
      <w:proofErr w:type="spellEnd"/>
      <w:r>
        <w:t xml:space="preserve"> die </w:t>
      </w:r>
      <w:proofErr w:type="spellStart"/>
      <w:r>
        <w:t>geistling</w:t>
      </w:r>
      <w:proofErr w:type="spellEnd"/>
      <w:r>
        <w:t xml:space="preserve"> </w:t>
      </w:r>
      <w:proofErr w:type="spellStart"/>
      <w:r>
        <w:t>güter</w:t>
      </w:r>
      <w:proofErr w:type="spellEnd"/>
      <w:r>
        <w:br/>
        <w:t xml:space="preserve">Ein </w:t>
      </w:r>
      <w:proofErr w:type="spellStart"/>
      <w:r>
        <w:t>trewer</w:t>
      </w:r>
      <w:proofErr w:type="spellEnd"/>
      <w:r>
        <w:t xml:space="preserve"> </w:t>
      </w:r>
      <w:proofErr w:type="spellStart"/>
      <w:r>
        <w:t>auffschawer</w:t>
      </w:r>
      <w:proofErr w:type="spellEnd"/>
      <w:r>
        <w:t xml:space="preserve"> </w:t>
      </w:r>
      <w:proofErr w:type="spellStart"/>
      <w:r>
        <w:t>vnd</w:t>
      </w:r>
      <w:proofErr w:type="spellEnd"/>
      <w:r>
        <w:t xml:space="preserve"> </w:t>
      </w:r>
      <w:proofErr w:type="spellStart"/>
      <w:r>
        <w:t>hüter</w:t>
      </w:r>
      <w:proofErr w:type="spellEnd"/>
      <w:r>
        <w:t xml:space="preserve">. </w:t>
      </w:r>
    </w:p>
    <w:p w14:paraId="2A69FE8C" w14:textId="77777777" w:rsidR="000F79DC" w:rsidRDefault="000F79DC" w:rsidP="000F79DC">
      <w:pPr>
        <w:pStyle w:val="StandardWeb"/>
        <w:jc w:val="center"/>
      </w:pPr>
      <w:r>
        <w:rPr>
          <w:rStyle w:val="Fett"/>
          <w:rFonts w:eastAsiaTheme="majorEastAsia"/>
        </w:rPr>
        <w:t>29.</w:t>
      </w:r>
      <w:r>
        <w:t xml:space="preserve"> </w:t>
      </w:r>
    </w:p>
    <w:p w14:paraId="3F571621" w14:textId="77777777" w:rsidR="000F79DC" w:rsidRDefault="000F79DC" w:rsidP="000F79DC">
      <w:pPr>
        <w:pStyle w:val="StandardWeb"/>
        <w:jc w:val="center"/>
      </w:pPr>
      <w:r>
        <w:rPr>
          <w:rStyle w:val="Hervorhebung"/>
        </w:rPr>
        <w:t>Ioan. 10</w:t>
      </w:r>
      <w:r>
        <w:t xml:space="preserve"> </w:t>
      </w:r>
    </w:p>
    <w:p w14:paraId="0AF8BE97" w14:textId="77777777" w:rsidR="000F79DC" w:rsidRDefault="000F79DC" w:rsidP="000F79DC">
      <w:pPr>
        <w:pStyle w:val="StandardWeb"/>
        <w:jc w:val="center"/>
      </w:pPr>
      <w:r>
        <w:t xml:space="preserve">Ein guter </w:t>
      </w:r>
      <w:proofErr w:type="spellStart"/>
      <w:r>
        <w:t>Hyrt</w:t>
      </w:r>
      <w:proofErr w:type="spellEnd"/>
      <w:r>
        <w:t xml:space="preserve"> der </w:t>
      </w:r>
      <w:proofErr w:type="spellStart"/>
      <w:r>
        <w:t>vns</w:t>
      </w:r>
      <w:proofErr w:type="spellEnd"/>
      <w:r>
        <w:t xml:space="preserve"> mit </w:t>
      </w:r>
      <w:proofErr w:type="spellStart"/>
      <w:r>
        <w:t>bschaid</w:t>
      </w:r>
      <w:proofErr w:type="spellEnd"/>
      <w:r>
        <w:br/>
      </w:r>
      <w:proofErr w:type="spellStart"/>
      <w:r>
        <w:t>Gibest</w:t>
      </w:r>
      <w:proofErr w:type="spellEnd"/>
      <w:r>
        <w:t xml:space="preserve"> dein </w:t>
      </w:r>
      <w:proofErr w:type="spellStart"/>
      <w:r>
        <w:t>wort</w:t>
      </w:r>
      <w:proofErr w:type="spellEnd"/>
      <w:r>
        <w:t xml:space="preserve"> der </w:t>
      </w:r>
      <w:proofErr w:type="spellStart"/>
      <w:r>
        <w:t>seele</w:t>
      </w:r>
      <w:proofErr w:type="spellEnd"/>
      <w:r>
        <w:t xml:space="preserve"> </w:t>
      </w:r>
      <w:proofErr w:type="spellStart"/>
      <w:r>
        <w:t>waid</w:t>
      </w:r>
      <w:proofErr w:type="spellEnd"/>
      <w:r>
        <w:br/>
      </w:r>
      <w:proofErr w:type="spellStart"/>
      <w:r>
        <w:t>Hütst</w:t>
      </w:r>
      <w:proofErr w:type="spellEnd"/>
      <w:r>
        <w:t xml:space="preserve"> das </w:t>
      </w:r>
      <w:proofErr w:type="spellStart"/>
      <w:r>
        <w:t>vns</w:t>
      </w:r>
      <w:proofErr w:type="spellEnd"/>
      <w:r>
        <w:t xml:space="preserve"> </w:t>
      </w:r>
      <w:proofErr w:type="spellStart"/>
      <w:r>
        <w:t>widerfar</w:t>
      </w:r>
      <w:proofErr w:type="spellEnd"/>
      <w:r>
        <w:t xml:space="preserve"> </w:t>
      </w:r>
      <w:proofErr w:type="spellStart"/>
      <w:r>
        <w:t>keyn</w:t>
      </w:r>
      <w:proofErr w:type="spellEnd"/>
      <w:r>
        <w:t xml:space="preserve"> </w:t>
      </w:r>
      <w:proofErr w:type="spellStart"/>
      <w:r>
        <w:t>layd</w:t>
      </w:r>
      <w:proofErr w:type="spellEnd"/>
      <w:r>
        <w:t xml:space="preserve">. </w:t>
      </w:r>
    </w:p>
    <w:p w14:paraId="03B46F17" w14:textId="77777777" w:rsidR="000F79DC" w:rsidRDefault="000F79DC" w:rsidP="000F79DC">
      <w:pPr>
        <w:pStyle w:val="StandardWeb"/>
        <w:jc w:val="center"/>
      </w:pPr>
      <w:r>
        <w:rPr>
          <w:rStyle w:val="Fett"/>
          <w:rFonts w:eastAsiaTheme="majorEastAsia"/>
        </w:rPr>
        <w:t>30.</w:t>
      </w:r>
      <w:r>
        <w:t xml:space="preserve"> </w:t>
      </w:r>
    </w:p>
    <w:p w14:paraId="3C167CBA" w14:textId="77777777" w:rsidR="000F79DC" w:rsidRDefault="000F79DC" w:rsidP="000F79DC">
      <w:pPr>
        <w:pStyle w:val="StandardWeb"/>
        <w:jc w:val="center"/>
      </w:pPr>
      <w:proofErr w:type="spellStart"/>
      <w:r>
        <w:rPr>
          <w:rStyle w:val="Hervorhebung"/>
        </w:rPr>
        <w:t>Esaie</w:t>
      </w:r>
      <w:proofErr w:type="spellEnd"/>
      <w:r>
        <w:rPr>
          <w:rStyle w:val="Hervorhebung"/>
        </w:rPr>
        <w:t>. 9.</w:t>
      </w:r>
      <w:r>
        <w:t xml:space="preserve"> </w:t>
      </w:r>
    </w:p>
    <w:p w14:paraId="45BBCE53" w14:textId="77777777" w:rsidR="000F79DC" w:rsidRDefault="000F79DC" w:rsidP="000F79DC">
      <w:pPr>
        <w:pStyle w:val="StandardWeb"/>
        <w:jc w:val="center"/>
      </w:pPr>
      <w:r>
        <w:t xml:space="preserve">Wunderbar der sein </w:t>
      </w:r>
      <w:proofErr w:type="spellStart"/>
      <w:r>
        <w:t>Mayestat</w:t>
      </w:r>
      <w:proofErr w:type="spellEnd"/>
      <w:r>
        <w:br/>
        <w:t xml:space="preserve">Durch </w:t>
      </w:r>
      <w:proofErr w:type="spellStart"/>
      <w:r>
        <w:t>mirackel</w:t>
      </w:r>
      <w:proofErr w:type="spellEnd"/>
      <w:r>
        <w:t xml:space="preserve"> </w:t>
      </w:r>
      <w:proofErr w:type="spellStart"/>
      <w:r>
        <w:t>vnd</w:t>
      </w:r>
      <w:proofErr w:type="spellEnd"/>
      <w:r>
        <w:t xml:space="preserve"> </w:t>
      </w:r>
      <w:proofErr w:type="spellStart"/>
      <w:r>
        <w:t>wunderthat</w:t>
      </w:r>
      <w:proofErr w:type="spellEnd"/>
      <w:r>
        <w:br/>
        <w:t xml:space="preserve">Gar wunderlich </w:t>
      </w:r>
      <w:proofErr w:type="spellStart"/>
      <w:r>
        <w:t>bekrefftigt</w:t>
      </w:r>
      <w:proofErr w:type="spellEnd"/>
      <w:r>
        <w:t xml:space="preserve"> hat. </w:t>
      </w:r>
    </w:p>
    <w:p w14:paraId="50E72F6D" w14:textId="77777777" w:rsidR="000F79DC" w:rsidRDefault="000F79DC" w:rsidP="000F79DC">
      <w:pPr>
        <w:pStyle w:val="StandardWeb"/>
        <w:jc w:val="center"/>
      </w:pPr>
      <w:r>
        <w:rPr>
          <w:rStyle w:val="Fett"/>
          <w:rFonts w:eastAsiaTheme="majorEastAsia"/>
        </w:rPr>
        <w:t>31.</w:t>
      </w:r>
      <w:r>
        <w:t xml:space="preserve"> </w:t>
      </w:r>
    </w:p>
    <w:p w14:paraId="50134A4E" w14:textId="77777777" w:rsidR="000F79DC" w:rsidRDefault="000F79DC" w:rsidP="000F79DC">
      <w:pPr>
        <w:pStyle w:val="StandardWeb"/>
        <w:jc w:val="center"/>
      </w:pPr>
      <w:r>
        <w:rPr>
          <w:rStyle w:val="Hervorhebung"/>
        </w:rPr>
        <w:t>Luce. 3</w:t>
      </w:r>
      <w:r>
        <w:t xml:space="preserve"> </w:t>
      </w:r>
    </w:p>
    <w:p w14:paraId="0F1666C9" w14:textId="77777777" w:rsidR="000F79DC" w:rsidRDefault="000F79DC" w:rsidP="000F79DC">
      <w:pPr>
        <w:pStyle w:val="StandardWeb"/>
        <w:jc w:val="center"/>
      </w:pPr>
      <w:r>
        <w:t xml:space="preserve">Ein </w:t>
      </w:r>
      <w:proofErr w:type="spellStart"/>
      <w:r>
        <w:t>Artzt</w:t>
      </w:r>
      <w:proofErr w:type="spellEnd"/>
      <w:r>
        <w:t xml:space="preserve"> du </w:t>
      </w:r>
      <w:proofErr w:type="spellStart"/>
      <w:r>
        <w:t>hayelst</w:t>
      </w:r>
      <w:proofErr w:type="spellEnd"/>
      <w:r>
        <w:t xml:space="preserve"> </w:t>
      </w:r>
      <w:proofErr w:type="spellStart"/>
      <w:r>
        <w:t>lam</w:t>
      </w:r>
      <w:proofErr w:type="spellEnd"/>
      <w:r>
        <w:t xml:space="preserve"> </w:t>
      </w:r>
      <w:proofErr w:type="spellStart"/>
      <w:r>
        <w:t>vnd</w:t>
      </w:r>
      <w:proofErr w:type="spellEnd"/>
      <w:r>
        <w:t xml:space="preserve"> blind</w:t>
      </w:r>
      <w:r>
        <w:br/>
      </w:r>
      <w:proofErr w:type="spellStart"/>
      <w:r>
        <w:t>Teuffel</w:t>
      </w:r>
      <w:proofErr w:type="spellEnd"/>
      <w:r>
        <w:t xml:space="preserve"> durch dich </w:t>
      </w:r>
      <w:proofErr w:type="spellStart"/>
      <w:r>
        <w:t>außtriben</w:t>
      </w:r>
      <w:proofErr w:type="spellEnd"/>
      <w:r>
        <w:t xml:space="preserve"> sind</w:t>
      </w:r>
      <w:r>
        <w:br/>
        <w:t xml:space="preserve">Erweckest auch </w:t>
      </w:r>
      <w:proofErr w:type="spellStart"/>
      <w:r>
        <w:t>vil</w:t>
      </w:r>
      <w:proofErr w:type="spellEnd"/>
      <w:r>
        <w:t xml:space="preserve"> </w:t>
      </w:r>
      <w:proofErr w:type="spellStart"/>
      <w:r>
        <w:t>menschen</w:t>
      </w:r>
      <w:proofErr w:type="spellEnd"/>
      <w:r>
        <w:t xml:space="preserve"> </w:t>
      </w:r>
      <w:proofErr w:type="spellStart"/>
      <w:r>
        <w:t>kind</w:t>
      </w:r>
      <w:proofErr w:type="spellEnd"/>
      <w:r>
        <w:t xml:space="preserve">. </w:t>
      </w:r>
    </w:p>
    <w:p w14:paraId="6971D554" w14:textId="77777777" w:rsidR="000F79DC" w:rsidRDefault="000F79DC" w:rsidP="000F79DC">
      <w:pPr>
        <w:pStyle w:val="StandardWeb"/>
        <w:jc w:val="center"/>
      </w:pPr>
      <w:r>
        <w:rPr>
          <w:rStyle w:val="Fett"/>
          <w:rFonts w:eastAsiaTheme="majorEastAsia"/>
        </w:rPr>
        <w:t>32.</w:t>
      </w:r>
      <w:r>
        <w:t xml:space="preserve"> </w:t>
      </w:r>
    </w:p>
    <w:p w14:paraId="4F11ED14" w14:textId="77777777" w:rsidR="000F79DC" w:rsidRDefault="000F79DC" w:rsidP="000F79DC">
      <w:pPr>
        <w:pStyle w:val="StandardWeb"/>
        <w:jc w:val="center"/>
      </w:pPr>
      <w:r>
        <w:rPr>
          <w:rStyle w:val="Hervorhebung"/>
        </w:rPr>
        <w:t>Luce. 20</w:t>
      </w:r>
      <w:r>
        <w:t xml:space="preserve"> </w:t>
      </w:r>
    </w:p>
    <w:p w14:paraId="7DC0F1E0" w14:textId="77777777" w:rsidR="000F79DC" w:rsidRDefault="000F79DC" w:rsidP="000F79DC">
      <w:pPr>
        <w:pStyle w:val="StandardWeb"/>
        <w:jc w:val="center"/>
      </w:pPr>
      <w:r>
        <w:t xml:space="preserve">Ein </w:t>
      </w:r>
      <w:proofErr w:type="spellStart"/>
      <w:r>
        <w:t>Samaritan</w:t>
      </w:r>
      <w:proofErr w:type="spellEnd"/>
      <w:r>
        <w:t xml:space="preserve"> der </w:t>
      </w:r>
      <w:proofErr w:type="spellStart"/>
      <w:r>
        <w:t>vns</w:t>
      </w:r>
      <w:proofErr w:type="spellEnd"/>
      <w:r>
        <w:t xml:space="preserve"> </w:t>
      </w:r>
      <w:proofErr w:type="spellStart"/>
      <w:r>
        <w:t>fund</w:t>
      </w:r>
      <w:proofErr w:type="spellEnd"/>
      <w:r>
        <w:br/>
        <w:t>In dem gewissen tödtlich wund</w:t>
      </w:r>
      <w:r>
        <w:br/>
        <w:t xml:space="preserve">Der durch sein leer </w:t>
      </w:r>
      <w:proofErr w:type="spellStart"/>
      <w:r>
        <w:t>vns</w:t>
      </w:r>
      <w:proofErr w:type="spellEnd"/>
      <w:r>
        <w:t xml:space="preserve"> </w:t>
      </w:r>
      <w:proofErr w:type="spellStart"/>
      <w:r>
        <w:t>haylt</w:t>
      </w:r>
      <w:proofErr w:type="spellEnd"/>
      <w:r>
        <w:t xml:space="preserve"> </w:t>
      </w:r>
      <w:proofErr w:type="spellStart"/>
      <w:r>
        <w:t>vnd</w:t>
      </w:r>
      <w:proofErr w:type="spellEnd"/>
      <w:r>
        <w:t xml:space="preserve"> </w:t>
      </w:r>
      <w:proofErr w:type="spellStart"/>
      <w:r>
        <w:t>pund</w:t>
      </w:r>
      <w:proofErr w:type="spellEnd"/>
      <w:r>
        <w:t xml:space="preserve">. </w:t>
      </w:r>
    </w:p>
    <w:p w14:paraId="6E0C27DE" w14:textId="77777777" w:rsidR="000F79DC" w:rsidRDefault="000F79DC" w:rsidP="000F79DC">
      <w:pPr>
        <w:pStyle w:val="StandardWeb"/>
        <w:jc w:val="center"/>
      </w:pPr>
      <w:r>
        <w:rPr>
          <w:rStyle w:val="Fett"/>
          <w:rFonts w:eastAsiaTheme="majorEastAsia"/>
        </w:rPr>
        <w:t>33.</w:t>
      </w:r>
      <w:r>
        <w:t xml:space="preserve"> </w:t>
      </w:r>
    </w:p>
    <w:p w14:paraId="63625579" w14:textId="77777777" w:rsidR="000F79DC" w:rsidRDefault="000F79DC" w:rsidP="000F79DC">
      <w:pPr>
        <w:pStyle w:val="StandardWeb"/>
        <w:jc w:val="center"/>
      </w:pPr>
      <w:r>
        <w:rPr>
          <w:rStyle w:val="Hervorhebung"/>
        </w:rPr>
        <w:t>Matth. 15</w:t>
      </w:r>
      <w:r>
        <w:t xml:space="preserve"> </w:t>
      </w:r>
    </w:p>
    <w:p w14:paraId="4E75FD77" w14:textId="77777777" w:rsidR="000F79DC" w:rsidRDefault="000F79DC" w:rsidP="000F79DC">
      <w:pPr>
        <w:pStyle w:val="StandardWeb"/>
        <w:jc w:val="center"/>
      </w:pPr>
      <w:r>
        <w:t xml:space="preserve">Ein </w:t>
      </w:r>
      <w:proofErr w:type="spellStart"/>
      <w:r>
        <w:t>erquicker</w:t>
      </w:r>
      <w:proofErr w:type="spellEnd"/>
      <w:r>
        <w:t xml:space="preserve"> bist </w:t>
      </w:r>
      <w:proofErr w:type="spellStart"/>
      <w:r>
        <w:t>jederman</w:t>
      </w:r>
      <w:proofErr w:type="spellEnd"/>
      <w:r>
        <w:br/>
        <w:t xml:space="preserve">Wer hart beschwert dich </w:t>
      </w:r>
      <w:proofErr w:type="spellStart"/>
      <w:r>
        <w:t>ruffet</w:t>
      </w:r>
      <w:proofErr w:type="spellEnd"/>
      <w:r>
        <w:t xml:space="preserve"> an</w:t>
      </w:r>
      <w:r>
        <w:br/>
        <w:t xml:space="preserve">Hast du </w:t>
      </w:r>
      <w:proofErr w:type="spellStart"/>
      <w:r>
        <w:t>gnedig</w:t>
      </w:r>
      <w:proofErr w:type="spellEnd"/>
      <w:r>
        <w:t xml:space="preserve"> erquicken </w:t>
      </w:r>
      <w:proofErr w:type="spellStart"/>
      <w:r>
        <w:t>than</w:t>
      </w:r>
      <w:proofErr w:type="spellEnd"/>
      <w:r>
        <w:t xml:space="preserve">. </w:t>
      </w:r>
    </w:p>
    <w:p w14:paraId="1F899766" w14:textId="77777777" w:rsidR="000F79DC" w:rsidRDefault="000F79DC" w:rsidP="000F79DC">
      <w:pPr>
        <w:pStyle w:val="StandardWeb"/>
        <w:jc w:val="center"/>
      </w:pPr>
      <w:r>
        <w:rPr>
          <w:rStyle w:val="Fett"/>
          <w:rFonts w:eastAsiaTheme="majorEastAsia"/>
        </w:rPr>
        <w:t>34.</w:t>
      </w:r>
      <w:r>
        <w:t xml:space="preserve"> </w:t>
      </w:r>
    </w:p>
    <w:p w14:paraId="7C81DD5F" w14:textId="77777777" w:rsidR="000F79DC" w:rsidRDefault="000F79DC" w:rsidP="000F79DC">
      <w:pPr>
        <w:pStyle w:val="StandardWeb"/>
        <w:jc w:val="center"/>
      </w:pPr>
      <w:proofErr w:type="spellStart"/>
      <w:r>
        <w:rPr>
          <w:rStyle w:val="Hervorhebung"/>
        </w:rPr>
        <w:t>Esaie</w:t>
      </w:r>
      <w:proofErr w:type="spellEnd"/>
      <w:r>
        <w:rPr>
          <w:rStyle w:val="Hervorhebung"/>
        </w:rPr>
        <w:t>. 9</w:t>
      </w:r>
      <w:r>
        <w:t xml:space="preserve"> </w:t>
      </w:r>
    </w:p>
    <w:p w14:paraId="1D1683FE" w14:textId="77777777" w:rsidR="000F79DC" w:rsidRDefault="000F79DC" w:rsidP="000F79DC">
      <w:pPr>
        <w:pStyle w:val="StandardWeb"/>
        <w:jc w:val="center"/>
      </w:pPr>
      <w:r>
        <w:t xml:space="preserve">Ein ewig </w:t>
      </w:r>
      <w:proofErr w:type="spellStart"/>
      <w:r>
        <w:t>vatter</w:t>
      </w:r>
      <w:proofErr w:type="spellEnd"/>
      <w:r>
        <w:t xml:space="preserve"> </w:t>
      </w:r>
      <w:proofErr w:type="spellStart"/>
      <w:r>
        <w:t>außerkorn</w:t>
      </w:r>
      <w:proofErr w:type="spellEnd"/>
      <w:r>
        <w:br/>
        <w:t xml:space="preserve">Der du uns </w:t>
      </w:r>
      <w:proofErr w:type="spellStart"/>
      <w:r>
        <w:t>geystlich</w:t>
      </w:r>
      <w:proofErr w:type="spellEnd"/>
      <w:r>
        <w:t xml:space="preserve"> hast </w:t>
      </w:r>
      <w:proofErr w:type="spellStart"/>
      <w:r>
        <w:t>geporn</w:t>
      </w:r>
      <w:proofErr w:type="spellEnd"/>
      <w:r>
        <w:br/>
        <w:t xml:space="preserve">Das wir sind deine </w:t>
      </w:r>
      <w:proofErr w:type="spellStart"/>
      <w:r>
        <w:t>kinder</w:t>
      </w:r>
      <w:proofErr w:type="spellEnd"/>
      <w:r>
        <w:t xml:space="preserve"> </w:t>
      </w:r>
      <w:proofErr w:type="spellStart"/>
      <w:r>
        <w:t>worn</w:t>
      </w:r>
      <w:proofErr w:type="spellEnd"/>
      <w:r>
        <w:t xml:space="preserve">. </w:t>
      </w:r>
    </w:p>
    <w:p w14:paraId="03D27221" w14:textId="77777777" w:rsidR="000F79DC" w:rsidRDefault="000F79DC" w:rsidP="000F79DC">
      <w:pPr>
        <w:pStyle w:val="StandardWeb"/>
        <w:jc w:val="center"/>
      </w:pPr>
      <w:r>
        <w:rPr>
          <w:rStyle w:val="Fett"/>
          <w:rFonts w:eastAsiaTheme="majorEastAsia"/>
        </w:rPr>
        <w:t>35.</w:t>
      </w:r>
      <w:r>
        <w:t xml:space="preserve"> </w:t>
      </w:r>
    </w:p>
    <w:p w14:paraId="3B712113" w14:textId="77777777" w:rsidR="000F79DC" w:rsidRDefault="000F79DC" w:rsidP="000F79DC">
      <w:pPr>
        <w:pStyle w:val="StandardWeb"/>
        <w:jc w:val="center"/>
      </w:pPr>
      <w:r>
        <w:rPr>
          <w:rStyle w:val="Hervorhebung"/>
        </w:rPr>
        <w:t>Matth. 9</w:t>
      </w:r>
      <w:r>
        <w:t xml:space="preserve"> </w:t>
      </w:r>
    </w:p>
    <w:p w14:paraId="7E0E9B82" w14:textId="77777777" w:rsidR="000F79DC" w:rsidRDefault="000F79DC" w:rsidP="000F79DC">
      <w:pPr>
        <w:pStyle w:val="StandardWeb"/>
        <w:jc w:val="center"/>
      </w:pPr>
      <w:r>
        <w:t xml:space="preserve">Ein </w:t>
      </w:r>
      <w:proofErr w:type="spellStart"/>
      <w:r>
        <w:t>preutgam</w:t>
      </w:r>
      <w:proofErr w:type="spellEnd"/>
      <w:r>
        <w:t xml:space="preserve"> bist/ durch dein </w:t>
      </w:r>
      <w:proofErr w:type="spellStart"/>
      <w:r>
        <w:t>wort</w:t>
      </w:r>
      <w:proofErr w:type="spellEnd"/>
      <w:r>
        <w:t xml:space="preserve"> </w:t>
      </w:r>
      <w:proofErr w:type="spellStart"/>
      <w:r>
        <w:t>wern</w:t>
      </w:r>
      <w:proofErr w:type="spellEnd"/>
      <w:r>
        <w:br/>
        <w:t xml:space="preserve">Wir schwanger </w:t>
      </w:r>
      <w:proofErr w:type="spellStart"/>
      <w:r>
        <w:t>vnd</w:t>
      </w:r>
      <w:proofErr w:type="spellEnd"/>
      <w:r>
        <w:t xml:space="preserve"> gut </w:t>
      </w:r>
      <w:proofErr w:type="spellStart"/>
      <w:r>
        <w:t>frucht</w:t>
      </w:r>
      <w:proofErr w:type="spellEnd"/>
      <w:r>
        <w:t xml:space="preserve"> </w:t>
      </w:r>
      <w:proofErr w:type="spellStart"/>
      <w:r>
        <w:t>gebern</w:t>
      </w:r>
      <w:proofErr w:type="spellEnd"/>
      <w:r>
        <w:br/>
      </w:r>
      <w:proofErr w:type="spellStart"/>
      <w:r>
        <w:t>Vnd</w:t>
      </w:r>
      <w:proofErr w:type="spellEnd"/>
      <w:r>
        <w:t xml:space="preserve"> sind dein </w:t>
      </w:r>
      <w:proofErr w:type="spellStart"/>
      <w:r>
        <w:t>gespons</w:t>
      </w:r>
      <w:proofErr w:type="spellEnd"/>
      <w:r>
        <w:t xml:space="preserve"> hie </w:t>
      </w:r>
      <w:proofErr w:type="spellStart"/>
      <w:r>
        <w:t>auff</w:t>
      </w:r>
      <w:proofErr w:type="spellEnd"/>
      <w:r>
        <w:t xml:space="preserve"> </w:t>
      </w:r>
      <w:proofErr w:type="spellStart"/>
      <w:r>
        <w:t>ern</w:t>
      </w:r>
      <w:proofErr w:type="spellEnd"/>
      <w:r>
        <w:t xml:space="preserve">. </w:t>
      </w:r>
    </w:p>
    <w:p w14:paraId="1170C09E" w14:textId="77777777" w:rsidR="000F79DC" w:rsidRDefault="000F79DC" w:rsidP="000F79DC">
      <w:pPr>
        <w:pStyle w:val="StandardWeb"/>
        <w:jc w:val="center"/>
      </w:pPr>
      <w:r>
        <w:rPr>
          <w:rStyle w:val="Fett"/>
          <w:rFonts w:eastAsiaTheme="majorEastAsia"/>
        </w:rPr>
        <w:t>36.</w:t>
      </w:r>
      <w:r>
        <w:t xml:space="preserve"> </w:t>
      </w:r>
    </w:p>
    <w:p w14:paraId="2D9A2093" w14:textId="77777777" w:rsidR="000F79DC" w:rsidRDefault="000F79DC" w:rsidP="000F79DC">
      <w:pPr>
        <w:pStyle w:val="StandardWeb"/>
        <w:jc w:val="center"/>
      </w:pPr>
      <w:r>
        <w:rPr>
          <w:rStyle w:val="Hervorhebung"/>
        </w:rPr>
        <w:t>Joan. 15</w:t>
      </w:r>
      <w:r>
        <w:t xml:space="preserve"> </w:t>
      </w:r>
    </w:p>
    <w:p w14:paraId="0CE08391" w14:textId="77777777" w:rsidR="000F79DC" w:rsidRDefault="000F79DC" w:rsidP="000F79DC">
      <w:pPr>
        <w:pStyle w:val="StandardWeb"/>
        <w:jc w:val="center"/>
      </w:pPr>
      <w:r>
        <w:t xml:space="preserve">Ein </w:t>
      </w:r>
      <w:proofErr w:type="spellStart"/>
      <w:r>
        <w:t>weinstock</w:t>
      </w:r>
      <w:proofErr w:type="spellEnd"/>
      <w:r>
        <w:t xml:space="preserve"> </w:t>
      </w:r>
      <w:proofErr w:type="spellStart"/>
      <w:r>
        <w:t>bistu</w:t>
      </w:r>
      <w:proofErr w:type="spellEnd"/>
      <w:r>
        <w:t xml:space="preserve"> </w:t>
      </w:r>
      <w:proofErr w:type="spellStart"/>
      <w:r>
        <w:t>wol</w:t>
      </w:r>
      <w:proofErr w:type="spellEnd"/>
      <w:r>
        <w:t xml:space="preserve"> </w:t>
      </w:r>
      <w:proofErr w:type="spellStart"/>
      <w:r>
        <w:t>vnd</w:t>
      </w:r>
      <w:proofErr w:type="spellEnd"/>
      <w:r>
        <w:t xml:space="preserve"> eben</w:t>
      </w:r>
      <w:r>
        <w:br/>
        <w:t>Wir aber sind in dir die Reben</w:t>
      </w:r>
      <w:r>
        <w:br/>
      </w:r>
      <w:proofErr w:type="spellStart"/>
      <w:r>
        <w:t>Safft</w:t>
      </w:r>
      <w:proofErr w:type="spellEnd"/>
      <w:r>
        <w:t xml:space="preserve">/ </w:t>
      </w:r>
      <w:proofErr w:type="spellStart"/>
      <w:r>
        <w:t>sterck</w:t>
      </w:r>
      <w:proofErr w:type="spellEnd"/>
      <w:r>
        <w:t xml:space="preserve">/ </w:t>
      </w:r>
      <w:proofErr w:type="spellStart"/>
      <w:r>
        <w:t>vnd</w:t>
      </w:r>
      <w:proofErr w:type="spellEnd"/>
      <w:r>
        <w:t xml:space="preserve"> </w:t>
      </w:r>
      <w:proofErr w:type="spellStart"/>
      <w:r>
        <w:t>krafft</w:t>
      </w:r>
      <w:proofErr w:type="spellEnd"/>
      <w:r>
        <w:t xml:space="preserve"> </w:t>
      </w:r>
      <w:proofErr w:type="spellStart"/>
      <w:r>
        <w:t>mustu</w:t>
      </w:r>
      <w:proofErr w:type="spellEnd"/>
      <w:r>
        <w:t xml:space="preserve"> </w:t>
      </w:r>
      <w:proofErr w:type="spellStart"/>
      <w:r>
        <w:t>vns</w:t>
      </w:r>
      <w:proofErr w:type="spellEnd"/>
      <w:r>
        <w:t xml:space="preserve"> geben. </w:t>
      </w:r>
    </w:p>
    <w:p w14:paraId="1C241530" w14:textId="77777777" w:rsidR="000F79DC" w:rsidRDefault="000F79DC" w:rsidP="000F79DC">
      <w:pPr>
        <w:pStyle w:val="StandardWeb"/>
        <w:jc w:val="center"/>
      </w:pPr>
      <w:r>
        <w:rPr>
          <w:rStyle w:val="Fett"/>
          <w:rFonts w:eastAsiaTheme="majorEastAsia"/>
        </w:rPr>
        <w:t>37.</w:t>
      </w:r>
      <w:r>
        <w:t xml:space="preserve"> </w:t>
      </w:r>
    </w:p>
    <w:p w14:paraId="2F4D9F2A" w14:textId="77777777" w:rsidR="000F79DC" w:rsidRDefault="000F79DC" w:rsidP="000F79DC">
      <w:pPr>
        <w:pStyle w:val="StandardWeb"/>
        <w:jc w:val="center"/>
      </w:pPr>
      <w:r>
        <w:rPr>
          <w:rStyle w:val="Hervorhebung"/>
        </w:rPr>
        <w:t>1. Cor. 10</w:t>
      </w:r>
      <w:r>
        <w:t xml:space="preserve"> </w:t>
      </w:r>
    </w:p>
    <w:p w14:paraId="4FDFE819" w14:textId="77777777" w:rsidR="000F79DC" w:rsidRDefault="000F79DC" w:rsidP="000F79DC">
      <w:pPr>
        <w:pStyle w:val="StandardWeb"/>
        <w:jc w:val="center"/>
      </w:pPr>
      <w:r>
        <w:t xml:space="preserve">Ein </w:t>
      </w:r>
      <w:proofErr w:type="spellStart"/>
      <w:r>
        <w:t>fels</w:t>
      </w:r>
      <w:proofErr w:type="spellEnd"/>
      <w:r>
        <w:t xml:space="preserve"> in Horeb der </w:t>
      </w:r>
      <w:proofErr w:type="spellStart"/>
      <w:r>
        <w:t>vns</w:t>
      </w:r>
      <w:proofErr w:type="spellEnd"/>
      <w:r>
        <w:t xml:space="preserve"> </w:t>
      </w:r>
      <w:proofErr w:type="spellStart"/>
      <w:r>
        <w:t>trencket</w:t>
      </w:r>
      <w:proofErr w:type="spellEnd"/>
      <w:r>
        <w:br/>
        <w:t xml:space="preserve">Den waren glauben in </w:t>
      </w:r>
      <w:proofErr w:type="spellStart"/>
      <w:r>
        <w:t>vns</w:t>
      </w:r>
      <w:proofErr w:type="spellEnd"/>
      <w:r>
        <w:t xml:space="preserve"> </w:t>
      </w:r>
      <w:proofErr w:type="spellStart"/>
      <w:r>
        <w:t>sencket</w:t>
      </w:r>
      <w:proofErr w:type="spellEnd"/>
      <w:r>
        <w:br/>
        <w:t xml:space="preserve">Da </w:t>
      </w:r>
      <w:proofErr w:type="spellStart"/>
      <w:r>
        <w:t>vns</w:t>
      </w:r>
      <w:proofErr w:type="spellEnd"/>
      <w:r>
        <w:t xml:space="preserve"> der </w:t>
      </w:r>
      <w:proofErr w:type="spellStart"/>
      <w:r>
        <w:t>seelen</w:t>
      </w:r>
      <w:proofErr w:type="spellEnd"/>
      <w:r>
        <w:t xml:space="preserve"> </w:t>
      </w:r>
      <w:proofErr w:type="spellStart"/>
      <w:r>
        <w:t>durst</w:t>
      </w:r>
      <w:proofErr w:type="spellEnd"/>
      <w:r>
        <w:t xml:space="preserve"> hart </w:t>
      </w:r>
      <w:proofErr w:type="spellStart"/>
      <w:r>
        <w:t>krencket</w:t>
      </w:r>
      <w:proofErr w:type="spellEnd"/>
      <w:r>
        <w:t xml:space="preserve">. </w:t>
      </w:r>
    </w:p>
    <w:p w14:paraId="5BD7D8C1" w14:textId="77777777" w:rsidR="000F79DC" w:rsidRDefault="000F79DC" w:rsidP="000F79DC">
      <w:pPr>
        <w:pStyle w:val="StandardWeb"/>
        <w:jc w:val="center"/>
      </w:pPr>
      <w:r>
        <w:rPr>
          <w:rStyle w:val="Fett"/>
          <w:rFonts w:eastAsiaTheme="majorEastAsia"/>
        </w:rPr>
        <w:t>38.</w:t>
      </w:r>
      <w:r>
        <w:t xml:space="preserve"> </w:t>
      </w:r>
    </w:p>
    <w:p w14:paraId="02A33D82" w14:textId="77777777" w:rsidR="000F79DC" w:rsidRDefault="000F79DC" w:rsidP="000F79DC">
      <w:pPr>
        <w:pStyle w:val="StandardWeb"/>
        <w:jc w:val="center"/>
      </w:pPr>
      <w:r>
        <w:rPr>
          <w:rStyle w:val="Hervorhebung"/>
        </w:rPr>
        <w:t>Joan. 7</w:t>
      </w:r>
      <w:r>
        <w:t xml:space="preserve"> </w:t>
      </w:r>
    </w:p>
    <w:p w14:paraId="4B7B4C17" w14:textId="77777777" w:rsidR="000F79DC" w:rsidRDefault="000F79DC" w:rsidP="000F79DC">
      <w:pPr>
        <w:pStyle w:val="StandardWeb"/>
        <w:jc w:val="center"/>
      </w:pPr>
      <w:r>
        <w:t xml:space="preserve">Ein lebendiger </w:t>
      </w:r>
      <w:proofErr w:type="spellStart"/>
      <w:r>
        <w:t>wasser</w:t>
      </w:r>
      <w:proofErr w:type="spellEnd"/>
      <w:r>
        <w:t xml:space="preserve"> </w:t>
      </w:r>
      <w:proofErr w:type="spellStart"/>
      <w:r>
        <w:t>Prunn</w:t>
      </w:r>
      <w:proofErr w:type="spellEnd"/>
      <w:r>
        <w:br/>
      </w:r>
      <w:proofErr w:type="spellStart"/>
      <w:r>
        <w:t>Bistu</w:t>
      </w:r>
      <w:proofErr w:type="spellEnd"/>
      <w:r>
        <w:t xml:space="preserve">/ von dem </w:t>
      </w:r>
      <w:proofErr w:type="spellStart"/>
      <w:r>
        <w:t>vns</w:t>
      </w:r>
      <w:proofErr w:type="spellEnd"/>
      <w:r>
        <w:t xml:space="preserve"> auch </w:t>
      </w:r>
      <w:proofErr w:type="spellStart"/>
      <w:r>
        <w:t>zurunn</w:t>
      </w:r>
      <w:proofErr w:type="spellEnd"/>
      <w:r>
        <w:br/>
        <w:t xml:space="preserve">Der heilig Geist in </w:t>
      </w:r>
      <w:proofErr w:type="spellStart"/>
      <w:r>
        <w:t>freud</w:t>
      </w:r>
      <w:proofErr w:type="spellEnd"/>
      <w:r>
        <w:t xml:space="preserve"> </w:t>
      </w:r>
      <w:proofErr w:type="spellStart"/>
      <w:r>
        <w:t>vnd</w:t>
      </w:r>
      <w:proofErr w:type="spellEnd"/>
      <w:r>
        <w:t xml:space="preserve"> </w:t>
      </w:r>
      <w:proofErr w:type="spellStart"/>
      <w:r>
        <w:t>wunn</w:t>
      </w:r>
      <w:proofErr w:type="spellEnd"/>
      <w:r>
        <w:t xml:space="preserve">. </w:t>
      </w:r>
    </w:p>
    <w:p w14:paraId="5422DA1C" w14:textId="77777777" w:rsidR="000F79DC" w:rsidRDefault="000F79DC" w:rsidP="000F79DC">
      <w:pPr>
        <w:pStyle w:val="StandardWeb"/>
        <w:jc w:val="center"/>
      </w:pPr>
      <w:r>
        <w:rPr>
          <w:rStyle w:val="Fett"/>
          <w:rFonts w:eastAsiaTheme="majorEastAsia"/>
        </w:rPr>
        <w:t>39.</w:t>
      </w:r>
      <w:r>
        <w:t xml:space="preserve"> </w:t>
      </w:r>
    </w:p>
    <w:p w14:paraId="58164727" w14:textId="77777777" w:rsidR="000F79DC" w:rsidRDefault="000F79DC" w:rsidP="000F79DC">
      <w:pPr>
        <w:pStyle w:val="StandardWeb"/>
        <w:jc w:val="center"/>
      </w:pPr>
      <w:r>
        <w:rPr>
          <w:rStyle w:val="Hervorhebung"/>
        </w:rPr>
        <w:t>Joan. 8.</w:t>
      </w:r>
      <w:r>
        <w:t xml:space="preserve"> </w:t>
      </w:r>
    </w:p>
    <w:p w14:paraId="69B47AFB" w14:textId="77777777" w:rsidR="000F79DC" w:rsidRDefault="000F79DC" w:rsidP="000F79DC">
      <w:pPr>
        <w:pStyle w:val="StandardWeb"/>
        <w:jc w:val="center"/>
      </w:pPr>
      <w:r>
        <w:t xml:space="preserve">Das </w:t>
      </w:r>
      <w:proofErr w:type="spellStart"/>
      <w:r>
        <w:t>himelbrodt</w:t>
      </w:r>
      <w:proofErr w:type="spellEnd"/>
      <w:r>
        <w:t xml:space="preserve"> bist auch </w:t>
      </w:r>
      <w:proofErr w:type="spellStart"/>
      <w:r>
        <w:t>genent</w:t>
      </w:r>
      <w:proofErr w:type="spellEnd"/>
      <w:r>
        <w:br/>
        <w:t xml:space="preserve">Ein </w:t>
      </w:r>
      <w:proofErr w:type="spellStart"/>
      <w:r>
        <w:t>ware</w:t>
      </w:r>
      <w:proofErr w:type="spellEnd"/>
      <w:r>
        <w:t xml:space="preserve"> </w:t>
      </w:r>
      <w:proofErr w:type="spellStart"/>
      <w:r>
        <w:t>speiß</w:t>
      </w:r>
      <w:proofErr w:type="spellEnd"/>
      <w:r>
        <w:t xml:space="preserve"> in dem </w:t>
      </w:r>
      <w:proofErr w:type="spellStart"/>
      <w:r>
        <w:t>ellendt</w:t>
      </w:r>
      <w:proofErr w:type="spellEnd"/>
      <w:r>
        <w:br/>
        <w:t xml:space="preserve">Im glauben </w:t>
      </w:r>
      <w:proofErr w:type="spellStart"/>
      <w:r>
        <w:t>vnd</w:t>
      </w:r>
      <w:proofErr w:type="spellEnd"/>
      <w:r>
        <w:t xml:space="preserve"> im Sacrament. </w:t>
      </w:r>
    </w:p>
    <w:p w14:paraId="4BDEEAE4" w14:textId="77777777" w:rsidR="000F79DC" w:rsidRDefault="000F79DC" w:rsidP="000F79DC">
      <w:pPr>
        <w:pStyle w:val="StandardWeb"/>
        <w:jc w:val="center"/>
      </w:pPr>
      <w:r>
        <w:rPr>
          <w:rStyle w:val="Fett"/>
          <w:rFonts w:eastAsiaTheme="majorEastAsia"/>
        </w:rPr>
        <w:t>40.</w:t>
      </w:r>
      <w:r>
        <w:t xml:space="preserve"> </w:t>
      </w:r>
    </w:p>
    <w:p w14:paraId="41E60265" w14:textId="77777777" w:rsidR="000F79DC" w:rsidRDefault="000F79DC" w:rsidP="000F79DC">
      <w:pPr>
        <w:pStyle w:val="StandardWeb"/>
        <w:jc w:val="center"/>
      </w:pPr>
      <w:r>
        <w:rPr>
          <w:rStyle w:val="Hervorhebung"/>
        </w:rPr>
        <w:t>Hebre. 2.</w:t>
      </w:r>
      <w:r>
        <w:t xml:space="preserve"> </w:t>
      </w:r>
    </w:p>
    <w:p w14:paraId="2FF6C72A" w14:textId="77777777" w:rsidR="000F79DC" w:rsidRDefault="000F79DC" w:rsidP="000F79DC">
      <w:pPr>
        <w:pStyle w:val="StandardWeb"/>
        <w:jc w:val="center"/>
      </w:pPr>
      <w:r>
        <w:t xml:space="preserve">Ein Hoherpriester der vor </w:t>
      </w:r>
      <w:proofErr w:type="spellStart"/>
      <w:r>
        <w:t>Got</w:t>
      </w:r>
      <w:proofErr w:type="spellEnd"/>
      <w:r>
        <w:br/>
        <w:t xml:space="preserve">Sich selber </w:t>
      </w:r>
      <w:proofErr w:type="spellStart"/>
      <w:r>
        <w:t>opffert</w:t>
      </w:r>
      <w:proofErr w:type="spellEnd"/>
      <w:r>
        <w:t xml:space="preserve"> in den todt</w:t>
      </w:r>
      <w:r>
        <w:br/>
        <w:t xml:space="preserve">Der </w:t>
      </w:r>
      <w:proofErr w:type="spellStart"/>
      <w:r>
        <w:t>vns</w:t>
      </w:r>
      <w:proofErr w:type="spellEnd"/>
      <w:r>
        <w:t xml:space="preserve"> auch gab ein </w:t>
      </w:r>
      <w:proofErr w:type="spellStart"/>
      <w:r>
        <w:t>new</w:t>
      </w:r>
      <w:proofErr w:type="spellEnd"/>
      <w:r>
        <w:t xml:space="preserve"> </w:t>
      </w:r>
      <w:proofErr w:type="spellStart"/>
      <w:r>
        <w:t>gepot</w:t>
      </w:r>
      <w:proofErr w:type="spellEnd"/>
      <w:r>
        <w:t xml:space="preserve">. </w:t>
      </w:r>
    </w:p>
    <w:p w14:paraId="2943745F" w14:textId="77777777" w:rsidR="000F79DC" w:rsidRDefault="000F79DC" w:rsidP="000F79DC">
      <w:pPr>
        <w:pStyle w:val="StandardWeb"/>
        <w:jc w:val="center"/>
      </w:pPr>
      <w:r>
        <w:rPr>
          <w:rStyle w:val="Fett"/>
          <w:rFonts w:eastAsiaTheme="majorEastAsia"/>
        </w:rPr>
        <w:t>41.</w:t>
      </w:r>
      <w:r>
        <w:t xml:space="preserve"> </w:t>
      </w:r>
    </w:p>
    <w:p w14:paraId="1BD41963" w14:textId="77777777" w:rsidR="000F79DC" w:rsidRDefault="000F79DC" w:rsidP="000F79DC">
      <w:pPr>
        <w:pStyle w:val="StandardWeb"/>
        <w:jc w:val="center"/>
      </w:pPr>
      <w:r>
        <w:rPr>
          <w:rStyle w:val="Hervorhebung"/>
        </w:rPr>
        <w:t>Gene. 22</w:t>
      </w:r>
      <w:r>
        <w:t xml:space="preserve"> </w:t>
      </w:r>
    </w:p>
    <w:p w14:paraId="32DE9946" w14:textId="77777777" w:rsidR="000F79DC" w:rsidRDefault="000F79DC" w:rsidP="000F79DC">
      <w:pPr>
        <w:pStyle w:val="StandardWeb"/>
        <w:jc w:val="center"/>
      </w:pPr>
      <w:r>
        <w:t xml:space="preserve">Isaac willig </w:t>
      </w:r>
      <w:proofErr w:type="spellStart"/>
      <w:r>
        <w:t>giengst</w:t>
      </w:r>
      <w:proofErr w:type="spellEnd"/>
      <w:r>
        <w:t xml:space="preserve"> in not</w:t>
      </w:r>
      <w:r>
        <w:br/>
        <w:t xml:space="preserve">Trugst das Creutz warst gehorsam </w:t>
      </w:r>
      <w:proofErr w:type="spellStart"/>
      <w:r>
        <w:t>Got</w:t>
      </w:r>
      <w:proofErr w:type="spellEnd"/>
      <w:r>
        <w:br/>
        <w:t xml:space="preserve">Bis an das Creutz </w:t>
      </w:r>
      <w:proofErr w:type="spellStart"/>
      <w:r>
        <w:t>vnd</w:t>
      </w:r>
      <w:proofErr w:type="spellEnd"/>
      <w:r>
        <w:t xml:space="preserve"> in den todt. </w:t>
      </w:r>
    </w:p>
    <w:p w14:paraId="20AACFA6" w14:textId="77777777" w:rsidR="000F79DC" w:rsidRDefault="000F79DC" w:rsidP="000F79DC">
      <w:pPr>
        <w:pStyle w:val="StandardWeb"/>
        <w:jc w:val="center"/>
      </w:pPr>
      <w:r>
        <w:rPr>
          <w:rStyle w:val="Fett"/>
          <w:rFonts w:eastAsiaTheme="majorEastAsia"/>
        </w:rPr>
        <w:t>42.</w:t>
      </w:r>
      <w:r>
        <w:t xml:space="preserve"> </w:t>
      </w:r>
    </w:p>
    <w:p w14:paraId="53ECD624" w14:textId="77777777" w:rsidR="000F79DC" w:rsidRDefault="000F79DC" w:rsidP="000F79DC">
      <w:pPr>
        <w:pStyle w:val="StandardWeb"/>
        <w:jc w:val="center"/>
      </w:pPr>
      <w:proofErr w:type="spellStart"/>
      <w:r>
        <w:rPr>
          <w:rStyle w:val="Hervorhebung"/>
        </w:rPr>
        <w:t>Nume</w:t>
      </w:r>
      <w:proofErr w:type="spellEnd"/>
      <w:r>
        <w:rPr>
          <w:rStyle w:val="Hervorhebung"/>
        </w:rPr>
        <w:t>. 25.</w:t>
      </w:r>
      <w:r>
        <w:t xml:space="preserve"> </w:t>
      </w:r>
    </w:p>
    <w:p w14:paraId="3FDFFDD1" w14:textId="77777777" w:rsidR="000F79DC" w:rsidRDefault="000F79DC" w:rsidP="000F79DC">
      <w:pPr>
        <w:pStyle w:val="StandardWeb"/>
        <w:jc w:val="center"/>
      </w:pPr>
      <w:r>
        <w:t xml:space="preserve">Die Erne schlang bist du </w:t>
      </w:r>
      <w:proofErr w:type="spellStart"/>
      <w:r>
        <w:t>genant</w:t>
      </w:r>
      <w:proofErr w:type="spellEnd"/>
      <w:r>
        <w:br/>
        <w:t xml:space="preserve">Da du am Creutz </w:t>
      </w:r>
      <w:proofErr w:type="spellStart"/>
      <w:r>
        <w:t>hiengst</w:t>
      </w:r>
      <w:proofErr w:type="spellEnd"/>
      <w:r>
        <w:t xml:space="preserve"> </w:t>
      </w:r>
      <w:proofErr w:type="spellStart"/>
      <w:r>
        <w:t>außgespant</w:t>
      </w:r>
      <w:proofErr w:type="spellEnd"/>
      <w:r>
        <w:br/>
        <w:t xml:space="preserve">Warst du der </w:t>
      </w:r>
      <w:proofErr w:type="spellStart"/>
      <w:r>
        <w:t>gantzen</w:t>
      </w:r>
      <w:proofErr w:type="spellEnd"/>
      <w:r>
        <w:t xml:space="preserve"> </w:t>
      </w:r>
      <w:proofErr w:type="spellStart"/>
      <w:r>
        <w:t>welt</w:t>
      </w:r>
      <w:proofErr w:type="spellEnd"/>
      <w:r>
        <w:t xml:space="preserve"> </w:t>
      </w:r>
      <w:proofErr w:type="spellStart"/>
      <w:r>
        <w:t>heylandt</w:t>
      </w:r>
      <w:proofErr w:type="spellEnd"/>
      <w:r>
        <w:t xml:space="preserve">. </w:t>
      </w:r>
    </w:p>
    <w:p w14:paraId="0F19137F" w14:textId="77777777" w:rsidR="000F79DC" w:rsidRDefault="000F79DC" w:rsidP="000F79DC">
      <w:pPr>
        <w:pStyle w:val="StandardWeb"/>
        <w:jc w:val="center"/>
      </w:pPr>
      <w:r>
        <w:rPr>
          <w:rStyle w:val="Fett"/>
          <w:rFonts w:eastAsiaTheme="majorEastAsia"/>
        </w:rPr>
        <w:t>43.</w:t>
      </w:r>
      <w:r>
        <w:t xml:space="preserve"> </w:t>
      </w:r>
    </w:p>
    <w:p w14:paraId="500D9713" w14:textId="77777777" w:rsidR="000F79DC" w:rsidRDefault="000F79DC" w:rsidP="000F79DC">
      <w:pPr>
        <w:pStyle w:val="StandardWeb"/>
        <w:jc w:val="center"/>
      </w:pPr>
      <w:proofErr w:type="spellStart"/>
      <w:r>
        <w:rPr>
          <w:rStyle w:val="Hervorhebung"/>
        </w:rPr>
        <w:t>Esaie</w:t>
      </w:r>
      <w:proofErr w:type="spellEnd"/>
      <w:r>
        <w:rPr>
          <w:rStyle w:val="Hervorhebung"/>
        </w:rPr>
        <w:t>. 33</w:t>
      </w:r>
      <w:r>
        <w:t xml:space="preserve"> </w:t>
      </w:r>
    </w:p>
    <w:p w14:paraId="346986A0" w14:textId="77777777" w:rsidR="000F79DC" w:rsidRDefault="000F79DC" w:rsidP="000F79DC">
      <w:pPr>
        <w:pStyle w:val="StandardWeb"/>
        <w:jc w:val="center"/>
      </w:pPr>
      <w:r>
        <w:t xml:space="preserve">Ein </w:t>
      </w:r>
      <w:proofErr w:type="spellStart"/>
      <w:r>
        <w:t>Lemlein</w:t>
      </w:r>
      <w:proofErr w:type="spellEnd"/>
      <w:r>
        <w:t xml:space="preserve"> Gottes trugst </w:t>
      </w:r>
      <w:proofErr w:type="spellStart"/>
      <w:r>
        <w:t>verwundt</w:t>
      </w:r>
      <w:proofErr w:type="spellEnd"/>
      <w:r>
        <w:br/>
        <w:t xml:space="preserve">Die </w:t>
      </w:r>
      <w:proofErr w:type="spellStart"/>
      <w:r>
        <w:t>sünd</w:t>
      </w:r>
      <w:proofErr w:type="spellEnd"/>
      <w:r>
        <w:t xml:space="preserve"> der </w:t>
      </w:r>
      <w:proofErr w:type="spellStart"/>
      <w:r>
        <w:t>gantzen</w:t>
      </w:r>
      <w:proofErr w:type="spellEnd"/>
      <w:r>
        <w:t xml:space="preserve"> </w:t>
      </w:r>
      <w:proofErr w:type="spellStart"/>
      <w:r>
        <w:t>welte</w:t>
      </w:r>
      <w:proofErr w:type="spellEnd"/>
      <w:r>
        <w:t xml:space="preserve">/ </w:t>
      </w:r>
      <w:proofErr w:type="spellStart"/>
      <w:r>
        <w:t>vnd</w:t>
      </w:r>
      <w:proofErr w:type="spellEnd"/>
      <w:r>
        <w:br/>
        <w:t xml:space="preserve">Hast auch nie </w:t>
      </w:r>
      <w:proofErr w:type="spellStart"/>
      <w:r>
        <w:t>auffthon</w:t>
      </w:r>
      <w:proofErr w:type="spellEnd"/>
      <w:r>
        <w:t xml:space="preserve"> </w:t>
      </w:r>
      <w:proofErr w:type="spellStart"/>
      <w:r>
        <w:t>deynen</w:t>
      </w:r>
      <w:proofErr w:type="spellEnd"/>
      <w:r>
        <w:t xml:space="preserve"> </w:t>
      </w:r>
      <w:proofErr w:type="spellStart"/>
      <w:r>
        <w:t>mund</w:t>
      </w:r>
      <w:proofErr w:type="spellEnd"/>
      <w:r>
        <w:t xml:space="preserve">. </w:t>
      </w:r>
    </w:p>
    <w:p w14:paraId="4F5E6FFB" w14:textId="77777777" w:rsidR="000F79DC" w:rsidRDefault="000F79DC" w:rsidP="000F79DC">
      <w:pPr>
        <w:pStyle w:val="StandardWeb"/>
        <w:jc w:val="center"/>
      </w:pPr>
      <w:r>
        <w:rPr>
          <w:rStyle w:val="Fett"/>
          <w:rFonts w:eastAsiaTheme="majorEastAsia"/>
        </w:rPr>
        <w:t>44.</w:t>
      </w:r>
      <w:r>
        <w:t xml:space="preserve"> </w:t>
      </w:r>
    </w:p>
    <w:p w14:paraId="74FAD170" w14:textId="77777777" w:rsidR="000F79DC" w:rsidRDefault="000F79DC" w:rsidP="000F79DC">
      <w:pPr>
        <w:pStyle w:val="StandardWeb"/>
        <w:jc w:val="center"/>
      </w:pPr>
      <w:proofErr w:type="spellStart"/>
      <w:r>
        <w:rPr>
          <w:rStyle w:val="Hervorhebung"/>
        </w:rPr>
        <w:t>Esai</w:t>
      </w:r>
      <w:proofErr w:type="spellEnd"/>
      <w:r>
        <w:rPr>
          <w:rStyle w:val="Hervorhebung"/>
        </w:rPr>
        <w:t>. 53</w:t>
      </w:r>
      <w:r>
        <w:t xml:space="preserve"> </w:t>
      </w:r>
    </w:p>
    <w:p w14:paraId="5541AD0C" w14:textId="77777777" w:rsidR="000F79DC" w:rsidRDefault="000F79DC" w:rsidP="000F79DC">
      <w:pPr>
        <w:pStyle w:val="StandardWeb"/>
        <w:jc w:val="center"/>
      </w:pPr>
      <w:r>
        <w:t xml:space="preserve">Ein </w:t>
      </w:r>
      <w:proofErr w:type="spellStart"/>
      <w:r>
        <w:t>knecht</w:t>
      </w:r>
      <w:proofErr w:type="spellEnd"/>
      <w:r>
        <w:t xml:space="preserve"> der </w:t>
      </w:r>
      <w:proofErr w:type="spellStart"/>
      <w:r>
        <w:t>vnser</w:t>
      </w:r>
      <w:proofErr w:type="spellEnd"/>
      <w:r>
        <w:t xml:space="preserve"> </w:t>
      </w:r>
      <w:proofErr w:type="spellStart"/>
      <w:r>
        <w:t>sünd</w:t>
      </w:r>
      <w:proofErr w:type="spellEnd"/>
      <w:r>
        <w:t xml:space="preserve"> hast tragen</w:t>
      </w:r>
      <w:r>
        <w:br/>
        <w:t xml:space="preserve">Für </w:t>
      </w:r>
      <w:proofErr w:type="spellStart"/>
      <w:r>
        <w:t>vns</w:t>
      </w:r>
      <w:proofErr w:type="spellEnd"/>
      <w:r>
        <w:t xml:space="preserve"> verwundet </w:t>
      </w:r>
      <w:proofErr w:type="spellStart"/>
      <w:r>
        <w:t>vnd</w:t>
      </w:r>
      <w:proofErr w:type="spellEnd"/>
      <w:r>
        <w:t xml:space="preserve"> geschlagen</w:t>
      </w:r>
      <w:r>
        <w:br/>
      </w:r>
      <w:r>
        <w:rPr>
          <w:rStyle w:val="Fett"/>
          <w:rFonts w:eastAsiaTheme="majorEastAsia"/>
        </w:rPr>
        <w:t xml:space="preserve">Des </w:t>
      </w:r>
      <w:proofErr w:type="spellStart"/>
      <w:r>
        <w:rPr>
          <w:rStyle w:val="Fett"/>
          <w:rFonts w:eastAsiaTheme="majorEastAsia"/>
        </w:rPr>
        <w:t>wurd</w:t>
      </w:r>
      <w:proofErr w:type="spellEnd"/>
      <w:r>
        <w:rPr>
          <w:rStyle w:val="Fett"/>
          <w:rFonts w:eastAsiaTheme="majorEastAsia"/>
        </w:rPr>
        <w:t xml:space="preserve"> wir </w:t>
      </w:r>
      <w:proofErr w:type="spellStart"/>
      <w:r>
        <w:rPr>
          <w:rStyle w:val="Fett"/>
          <w:rFonts w:eastAsiaTheme="majorEastAsia"/>
        </w:rPr>
        <w:t>hayl</w:t>
      </w:r>
      <w:proofErr w:type="spellEnd"/>
      <w:r>
        <w:rPr>
          <w:rStyle w:val="Fett"/>
          <w:rFonts w:eastAsiaTheme="majorEastAsia"/>
        </w:rPr>
        <w:t xml:space="preserve"> in deinen plagen.</w:t>
      </w:r>
      <w:r>
        <w:t xml:space="preserve"> </w:t>
      </w:r>
    </w:p>
    <w:p w14:paraId="53988CD6" w14:textId="77777777" w:rsidR="000F79DC" w:rsidRDefault="000F79DC" w:rsidP="000F79DC">
      <w:pPr>
        <w:pStyle w:val="StandardWeb"/>
        <w:jc w:val="center"/>
      </w:pPr>
      <w:r>
        <w:rPr>
          <w:rStyle w:val="Hervorhebung"/>
        </w:rPr>
        <w:t>Matth. 28</w:t>
      </w:r>
      <w:r>
        <w:t xml:space="preserve"> </w:t>
      </w:r>
    </w:p>
    <w:p w14:paraId="1E5FC1AA" w14:textId="77777777" w:rsidR="000F79DC" w:rsidRDefault="000F79DC" w:rsidP="000F79DC">
      <w:pPr>
        <w:pStyle w:val="StandardWeb"/>
        <w:jc w:val="center"/>
      </w:pPr>
      <w:r>
        <w:t xml:space="preserve">Der </w:t>
      </w:r>
      <w:proofErr w:type="spellStart"/>
      <w:r>
        <w:t>Creutzigt</w:t>
      </w:r>
      <w:proofErr w:type="spellEnd"/>
      <w:r>
        <w:t xml:space="preserve"> </w:t>
      </w:r>
      <w:proofErr w:type="spellStart"/>
      <w:r>
        <w:t>heist</w:t>
      </w:r>
      <w:proofErr w:type="spellEnd"/>
      <w:r>
        <w:t xml:space="preserve">/ der für </w:t>
      </w:r>
      <w:proofErr w:type="spellStart"/>
      <w:r>
        <w:t>vns</w:t>
      </w:r>
      <w:proofErr w:type="spellEnd"/>
      <w:r>
        <w:t xml:space="preserve"> starbst</w:t>
      </w:r>
      <w:r>
        <w:br/>
      </w:r>
      <w:proofErr w:type="spellStart"/>
      <w:r>
        <w:t>Gantz</w:t>
      </w:r>
      <w:proofErr w:type="spellEnd"/>
      <w:r>
        <w:t xml:space="preserve"> gleich </w:t>
      </w:r>
      <w:proofErr w:type="spellStart"/>
      <w:r>
        <w:t>eim</w:t>
      </w:r>
      <w:proofErr w:type="spellEnd"/>
      <w:r>
        <w:t xml:space="preserve"> Schächer du verdarbst</w:t>
      </w:r>
      <w:r>
        <w:br/>
      </w:r>
      <w:proofErr w:type="spellStart"/>
      <w:r>
        <w:t>Ewigs</w:t>
      </w:r>
      <w:proofErr w:type="spellEnd"/>
      <w:r>
        <w:t xml:space="preserve"> leben </w:t>
      </w:r>
      <w:proofErr w:type="spellStart"/>
      <w:r>
        <w:t>vns</w:t>
      </w:r>
      <w:proofErr w:type="spellEnd"/>
      <w:r>
        <w:t xml:space="preserve"> erwarbst. </w:t>
      </w:r>
    </w:p>
    <w:p w14:paraId="5A955B04" w14:textId="77777777" w:rsidR="000F79DC" w:rsidRDefault="000F79DC" w:rsidP="000F79DC">
      <w:pPr>
        <w:pStyle w:val="StandardWeb"/>
        <w:jc w:val="center"/>
      </w:pPr>
      <w:r>
        <w:rPr>
          <w:rStyle w:val="Fett"/>
          <w:rFonts w:eastAsiaTheme="majorEastAsia"/>
        </w:rPr>
        <w:t xml:space="preserve">46. </w:t>
      </w:r>
    </w:p>
    <w:p w14:paraId="2ED19480" w14:textId="77777777" w:rsidR="000F79DC" w:rsidRDefault="000F79DC" w:rsidP="000F79DC">
      <w:pPr>
        <w:pStyle w:val="StandardWeb"/>
        <w:jc w:val="center"/>
      </w:pPr>
      <w:proofErr w:type="spellStart"/>
      <w:r>
        <w:rPr>
          <w:rStyle w:val="Hervorhebung"/>
        </w:rPr>
        <w:t>Colos</w:t>
      </w:r>
      <w:proofErr w:type="spellEnd"/>
      <w:r>
        <w:rPr>
          <w:rStyle w:val="Hervorhebung"/>
        </w:rPr>
        <w:t>. 2</w:t>
      </w:r>
      <w:r>
        <w:t xml:space="preserve"> </w:t>
      </w:r>
    </w:p>
    <w:p w14:paraId="393AC97E" w14:textId="77777777" w:rsidR="000F79DC" w:rsidRDefault="000F79DC" w:rsidP="000F79DC">
      <w:pPr>
        <w:pStyle w:val="StandardWeb"/>
        <w:jc w:val="center"/>
      </w:pPr>
      <w:r>
        <w:t xml:space="preserve">Ein </w:t>
      </w:r>
      <w:proofErr w:type="spellStart"/>
      <w:r>
        <w:t>erlöser</w:t>
      </w:r>
      <w:proofErr w:type="spellEnd"/>
      <w:r>
        <w:t xml:space="preserve"> bist </w:t>
      </w:r>
      <w:proofErr w:type="spellStart"/>
      <w:r>
        <w:t>vns</w:t>
      </w:r>
      <w:proofErr w:type="spellEnd"/>
      <w:r>
        <w:t xml:space="preserve"> zu gut</w:t>
      </w:r>
      <w:r>
        <w:br/>
        <w:t xml:space="preserve">Der du am Creutz </w:t>
      </w:r>
      <w:proofErr w:type="spellStart"/>
      <w:r>
        <w:t>vergost</w:t>
      </w:r>
      <w:proofErr w:type="spellEnd"/>
      <w:r>
        <w:t xml:space="preserve"> dein </w:t>
      </w:r>
      <w:proofErr w:type="spellStart"/>
      <w:r>
        <w:t>blut</w:t>
      </w:r>
      <w:proofErr w:type="spellEnd"/>
      <w:r>
        <w:br/>
        <w:t xml:space="preserve">Darinn </w:t>
      </w:r>
      <w:proofErr w:type="spellStart"/>
      <w:r>
        <w:t>vnser</w:t>
      </w:r>
      <w:proofErr w:type="spellEnd"/>
      <w:r>
        <w:t xml:space="preserve"> </w:t>
      </w:r>
      <w:proofErr w:type="spellStart"/>
      <w:r>
        <w:t>erlösung</w:t>
      </w:r>
      <w:proofErr w:type="spellEnd"/>
      <w:r>
        <w:t xml:space="preserve"> </w:t>
      </w:r>
      <w:proofErr w:type="spellStart"/>
      <w:r>
        <w:t>rhut</w:t>
      </w:r>
      <w:proofErr w:type="spellEnd"/>
      <w:r>
        <w:t xml:space="preserve">. </w:t>
      </w:r>
    </w:p>
    <w:p w14:paraId="1F50BC32" w14:textId="77777777" w:rsidR="000F79DC" w:rsidRDefault="000F79DC" w:rsidP="000F79DC">
      <w:pPr>
        <w:pStyle w:val="StandardWeb"/>
        <w:jc w:val="center"/>
      </w:pPr>
      <w:r>
        <w:rPr>
          <w:rStyle w:val="Fett"/>
          <w:rFonts w:eastAsiaTheme="majorEastAsia"/>
        </w:rPr>
        <w:t>47.</w:t>
      </w:r>
      <w:r>
        <w:t xml:space="preserve"> </w:t>
      </w:r>
    </w:p>
    <w:p w14:paraId="77508056" w14:textId="77777777" w:rsidR="000F79DC" w:rsidRDefault="000F79DC" w:rsidP="000F79DC">
      <w:pPr>
        <w:pStyle w:val="StandardWeb"/>
        <w:jc w:val="center"/>
      </w:pPr>
      <w:r>
        <w:rPr>
          <w:rStyle w:val="Hervorhebung"/>
        </w:rPr>
        <w:t>1. Joan. 2</w:t>
      </w:r>
      <w:r>
        <w:t xml:space="preserve"> </w:t>
      </w:r>
    </w:p>
    <w:p w14:paraId="66584998" w14:textId="77777777" w:rsidR="000F79DC" w:rsidRDefault="000F79DC" w:rsidP="000F79DC">
      <w:pPr>
        <w:pStyle w:val="StandardWeb"/>
        <w:jc w:val="center"/>
      </w:pPr>
      <w:r>
        <w:t xml:space="preserve">Ein </w:t>
      </w:r>
      <w:proofErr w:type="spellStart"/>
      <w:r>
        <w:t>versöner</w:t>
      </w:r>
      <w:proofErr w:type="spellEnd"/>
      <w:r>
        <w:t xml:space="preserve"> bist du </w:t>
      </w:r>
      <w:proofErr w:type="spellStart"/>
      <w:r>
        <w:t>vns</w:t>
      </w:r>
      <w:proofErr w:type="spellEnd"/>
      <w:r>
        <w:t xml:space="preserve"> </w:t>
      </w:r>
      <w:proofErr w:type="spellStart"/>
      <w:r>
        <w:t>worn</w:t>
      </w:r>
      <w:proofErr w:type="spellEnd"/>
      <w:r>
        <w:br/>
        <w:t xml:space="preserve">Vor Gottes </w:t>
      </w:r>
      <w:proofErr w:type="spellStart"/>
      <w:r>
        <w:t>vaters</w:t>
      </w:r>
      <w:proofErr w:type="spellEnd"/>
      <w:r>
        <w:t xml:space="preserve"> grimmen </w:t>
      </w:r>
      <w:proofErr w:type="spellStart"/>
      <w:r>
        <w:t>zorn</w:t>
      </w:r>
      <w:proofErr w:type="spellEnd"/>
      <w:r>
        <w:br/>
        <w:t xml:space="preserve">Den er </w:t>
      </w:r>
      <w:proofErr w:type="spellStart"/>
      <w:r>
        <w:t>het</w:t>
      </w:r>
      <w:proofErr w:type="spellEnd"/>
      <w:r>
        <w:t xml:space="preserve"> </w:t>
      </w:r>
      <w:proofErr w:type="spellStart"/>
      <w:r>
        <w:t>menschling</w:t>
      </w:r>
      <w:proofErr w:type="spellEnd"/>
      <w:r>
        <w:t xml:space="preserve"> </w:t>
      </w:r>
      <w:proofErr w:type="spellStart"/>
      <w:r>
        <w:t>gschlecht</w:t>
      </w:r>
      <w:proofErr w:type="spellEnd"/>
      <w:r>
        <w:t xml:space="preserve"> </w:t>
      </w:r>
      <w:proofErr w:type="spellStart"/>
      <w:r>
        <w:t>geschworn</w:t>
      </w:r>
      <w:proofErr w:type="spellEnd"/>
      <w:r>
        <w:t xml:space="preserve">. </w:t>
      </w:r>
    </w:p>
    <w:p w14:paraId="640C2ADA" w14:textId="77777777" w:rsidR="000F79DC" w:rsidRDefault="000F79DC" w:rsidP="000F79DC">
      <w:pPr>
        <w:pStyle w:val="StandardWeb"/>
        <w:jc w:val="center"/>
      </w:pPr>
      <w:r>
        <w:rPr>
          <w:rStyle w:val="Fett"/>
          <w:rFonts w:eastAsiaTheme="majorEastAsia"/>
        </w:rPr>
        <w:t>48.</w:t>
      </w:r>
      <w:r>
        <w:t xml:space="preserve"> </w:t>
      </w:r>
    </w:p>
    <w:p w14:paraId="41D4D6D8" w14:textId="77777777" w:rsidR="000F79DC" w:rsidRDefault="000F79DC" w:rsidP="000F79DC">
      <w:pPr>
        <w:pStyle w:val="StandardWeb"/>
        <w:jc w:val="center"/>
      </w:pPr>
      <w:r>
        <w:rPr>
          <w:rStyle w:val="Hervorhebung"/>
        </w:rPr>
        <w:t>Joan. 12</w:t>
      </w:r>
      <w:r>
        <w:t xml:space="preserve"> </w:t>
      </w:r>
    </w:p>
    <w:p w14:paraId="1D42FAA8" w14:textId="77777777" w:rsidR="000F79DC" w:rsidRDefault="000F79DC" w:rsidP="000F79DC">
      <w:pPr>
        <w:pStyle w:val="StandardWeb"/>
        <w:jc w:val="center"/>
      </w:pPr>
      <w:r>
        <w:t xml:space="preserve">Ein </w:t>
      </w:r>
      <w:proofErr w:type="spellStart"/>
      <w:r>
        <w:t>weytzen</w:t>
      </w:r>
      <w:proofErr w:type="spellEnd"/>
      <w:r>
        <w:t xml:space="preserve"> koren </w:t>
      </w:r>
      <w:proofErr w:type="spellStart"/>
      <w:r>
        <w:t>heist</w:t>
      </w:r>
      <w:proofErr w:type="spellEnd"/>
      <w:r>
        <w:t xml:space="preserve"> auch eben</w:t>
      </w:r>
      <w:r>
        <w:br/>
        <w:t>In todt hast du dich willig geben</w:t>
      </w:r>
      <w:r>
        <w:br/>
      </w:r>
      <w:proofErr w:type="spellStart"/>
      <w:r>
        <w:t>Entpfiengst</w:t>
      </w:r>
      <w:proofErr w:type="spellEnd"/>
      <w:r>
        <w:t xml:space="preserve"> ein </w:t>
      </w:r>
      <w:proofErr w:type="spellStart"/>
      <w:r>
        <w:t>new</w:t>
      </w:r>
      <w:proofErr w:type="spellEnd"/>
      <w:r>
        <w:t xml:space="preserve"> </w:t>
      </w:r>
      <w:proofErr w:type="spellStart"/>
      <w:r>
        <w:t>vnsterblich</w:t>
      </w:r>
      <w:proofErr w:type="spellEnd"/>
      <w:r>
        <w:t xml:space="preserve"> leben. </w:t>
      </w:r>
    </w:p>
    <w:p w14:paraId="2D96BEDF" w14:textId="77777777" w:rsidR="000F79DC" w:rsidRDefault="000F79DC" w:rsidP="000F79DC">
      <w:pPr>
        <w:pStyle w:val="StandardWeb"/>
        <w:jc w:val="center"/>
      </w:pPr>
      <w:r>
        <w:rPr>
          <w:rStyle w:val="Fett"/>
          <w:rFonts w:eastAsiaTheme="majorEastAsia"/>
        </w:rPr>
        <w:t>49.</w:t>
      </w:r>
      <w:r>
        <w:t xml:space="preserve"> </w:t>
      </w:r>
    </w:p>
    <w:p w14:paraId="0B254190" w14:textId="77777777" w:rsidR="000F79DC" w:rsidRDefault="000F79DC" w:rsidP="000F79DC">
      <w:pPr>
        <w:pStyle w:val="StandardWeb"/>
        <w:jc w:val="center"/>
      </w:pPr>
      <w:r>
        <w:rPr>
          <w:rStyle w:val="Hervorhebung"/>
        </w:rPr>
        <w:t>Math. 12</w:t>
      </w:r>
      <w:r>
        <w:t xml:space="preserve"> </w:t>
      </w:r>
    </w:p>
    <w:p w14:paraId="2F50EEE8" w14:textId="77777777" w:rsidR="000F79DC" w:rsidRDefault="000F79DC" w:rsidP="000F79DC">
      <w:pPr>
        <w:pStyle w:val="StandardWeb"/>
        <w:jc w:val="center"/>
      </w:pPr>
      <w:r>
        <w:t xml:space="preserve">Jona </w:t>
      </w:r>
      <w:proofErr w:type="spellStart"/>
      <w:r>
        <w:t>heist</w:t>
      </w:r>
      <w:proofErr w:type="spellEnd"/>
      <w:r>
        <w:t xml:space="preserve"> der im </w:t>
      </w:r>
      <w:proofErr w:type="spellStart"/>
      <w:r>
        <w:t>tode</w:t>
      </w:r>
      <w:proofErr w:type="spellEnd"/>
      <w:r>
        <w:t xml:space="preserve"> lag</w:t>
      </w:r>
      <w:r>
        <w:br/>
        <w:t>Begraben biß an dritten tag</w:t>
      </w:r>
      <w:r>
        <w:br/>
      </w:r>
      <w:proofErr w:type="spellStart"/>
      <w:r>
        <w:t>Erstundst</w:t>
      </w:r>
      <w:proofErr w:type="spellEnd"/>
      <w:r>
        <w:t xml:space="preserve"> du nach der </w:t>
      </w:r>
      <w:proofErr w:type="spellStart"/>
      <w:r>
        <w:t>Schriffte</w:t>
      </w:r>
      <w:proofErr w:type="spellEnd"/>
      <w:r>
        <w:t xml:space="preserve"> sag. </w:t>
      </w:r>
    </w:p>
    <w:p w14:paraId="4EE9F998" w14:textId="77777777" w:rsidR="000F79DC" w:rsidRDefault="000F79DC" w:rsidP="000F79DC">
      <w:pPr>
        <w:pStyle w:val="StandardWeb"/>
        <w:jc w:val="center"/>
      </w:pPr>
      <w:r>
        <w:rPr>
          <w:rStyle w:val="Fett"/>
          <w:rFonts w:eastAsiaTheme="majorEastAsia"/>
        </w:rPr>
        <w:t>50.</w:t>
      </w:r>
      <w:r>
        <w:t xml:space="preserve"> </w:t>
      </w:r>
    </w:p>
    <w:p w14:paraId="011928B8" w14:textId="77777777" w:rsidR="000F79DC" w:rsidRDefault="000F79DC" w:rsidP="000F79DC">
      <w:pPr>
        <w:pStyle w:val="StandardWeb"/>
        <w:jc w:val="center"/>
      </w:pPr>
      <w:r>
        <w:rPr>
          <w:rStyle w:val="Hervorhebung"/>
        </w:rPr>
        <w:t>1. Cor. 15</w:t>
      </w:r>
      <w:r>
        <w:t xml:space="preserve"> </w:t>
      </w:r>
    </w:p>
    <w:p w14:paraId="3D3BCEEB" w14:textId="77777777" w:rsidR="000F79DC" w:rsidRDefault="000F79DC" w:rsidP="000F79DC">
      <w:pPr>
        <w:pStyle w:val="StandardWeb"/>
        <w:jc w:val="center"/>
      </w:pPr>
      <w:r>
        <w:t xml:space="preserve">Der </w:t>
      </w:r>
      <w:proofErr w:type="spellStart"/>
      <w:r>
        <w:t>erstling</w:t>
      </w:r>
      <w:proofErr w:type="spellEnd"/>
      <w:r>
        <w:t xml:space="preserve"> so </w:t>
      </w:r>
      <w:proofErr w:type="spellStart"/>
      <w:r>
        <w:t>erstundst</w:t>
      </w:r>
      <w:proofErr w:type="spellEnd"/>
      <w:r>
        <w:t xml:space="preserve"> vom todt</w:t>
      </w:r>
      <w:r>
        <w:br/>
        <w:t>Durch dich wir auch nach letzter not</w:t>
      </w:r>
      <w:r>
        <w:br/>
        <w:t xml:space="preserve">Werden wider erstehen durch </w:t>
      </w:r>
      <w:proofErr w:type="spellStart"/>
      <w:r>
        <w:t>Got</w:t>
      </w:r>
      <w:proofErr w:type="spellEnd"/>
      <w:r>
        <w:t xml:space="preserve">. </w:t>
      </w:r>
    </w:p>
    <w:p w14:paraId="3A7DF06E" w14:textId="77777777" w:rsidR="000F79DC" w:rsidRDefault="000F79DC" w:rsidP="000F79DC">
      <w:pPr>
        <w:pStyle w:val="StandardWeb"/>
        <w:jc w:val="center"/>
      </w:pPr>
      <w:r>
        <w:rPr>
          <w:rStyle w:val="Fett"/>
          <w:rFonts w:eastAsiaTheme="majorEastAsia"/>
        </w:rPr>
        <w:t xml:space="preserve">51. </w:t>
      </w:r>
    </w:p>
    <w:p w14:paraId="0C7D6FD9" w14:textId="77777777" w:rsidR="000F79DC" w:rsidRDefault="000F79DC" w:rsidP="000F79DC">
      <w:pPr>
        <w:pStyle w:val="StandardWeb"/>
        <w:jc w:val="center"/>
      </w:pPr>
      <w:proofErr w:type="spellStart"/>
      <w:r>
        <w:rPr>
          <w:rStyle w:val="Hervorhebung"/>
        </w:rPr>
        <w:t>Esaie</w:t>
      </w:r>
      <w:proofErr w:type="spellEnd"/>
      <w:r>
        <w:rPr>
          <w:rStyle w:val="Hervorhebung"/>
        </w:rPr>
        <w:t>. 9</w:t>
      </w:r>
      <w:r>
        <w:t xml:space="preserve"> </w:t>
      </w:r>
    </w:p>
    <w:p w14:paraId="4338A109" w14:textId="77777777" w:rsidR="000F79DC" w:rsidRDefault="000F79DC" w:rsidP="000F79DC">
      <w:pPr>
        <w:pStyle w:val="StandardWeb"/>
        <w:jc w:val="center"/>
      </w:pPr>
      <w:r>
        <w:t xml:space="preserve">Ein </w:t>
      </w:r>
      <w:proofErr w:type="spellStart"/>
      <w:r>
        <w:t>starcker</w:t>
      </w:r>
      <w:proofErr w:type="spellEnd"/>
      <w:r>
        <w:t xml:space="preserve"> Held der </w:t>
      </w:r>
      <w:proofErr w:type="spellStart"/>
      <w:r>
        <w:t>vberwund</w:t>
      </w:r>
      <w:proofErr w:type="spellEnd"/>
      <w:r>
        <w:br/>
        <w:t xml:space="preserve">Todt/ Sünd/ </w:t>
      </w:r>
      <w:proofErr w:type="spellStart"/>
      <w:r>
        <w:t>vnd</w:t>
      </w:r>
      <w:proofErr w:type="spellEnd"/>
      <w:r>
        <w:t xml:space="preserve"> Teufel er hart </w:t>
      </w:r>
      <w:proofErr w:type="spellStart"/>
      <w:r>
        <w:t>pund</w:t>
      </w:r>
      <w:proofErr w:type="spellEnd"/>
      <w:r>
        <w:br/>
        <w:t xml:space="preserve">Den auch die hell nicht </w:t>
      </w:r>
      <w:proofErr w:type="spellStart"/>
      <w:r>
        <w:t>bhalten</w:t>
      </w:r>
      <w:proofErr w:type="spellEnd"/>
      <w:r>
        <w:t xml:space="preserve"> kund. </w:t>
      </w:r>
    </w:p>
    <w:p w14:paraId="6E86C1DD" w14:textId="77777777" w:rsidR="000F79DC" w:rsidRDefault="000F79DC" w:rsidP="000F79DC">
      <w:pPr>
        <w:pStyle w:val="StandardWeb"/>
        <w:jc w:val="center"/>
      </w:pPr>
      <w:r>
        <w:rPr>
          <w:rStyle w:val="Fett"/>
          <w:rFonts w:eastAsiaTheme="majorEastAsia"/>
        </w:rPr>
        <w:t>52.</w:t>
      </w:r>
      <w:r>
        <w:t xml:space="preserve"> </w:t>
      </w:r>
    </w:p>
    <w:p w14:paraId="42C83532" w14:textId="77777777" w:rsidR="000F79DC" w:rsidRDefault="000F79DC" w:rsidP="000F79DC">
      <w:pPr>
        <w:pStyle w:val="StandardWeb"/>
        <w:jc w:val="center"/>
      </w:pPr>
      <w:r>
        <w:rPr>
          <w:rStyle w:val="Hervorhebung"/>
        </w:rPr>
        <w:t>2. Reg. 1</w:t>
      </w:r>
      <w:r>
        <w:t xml:space="preserve"> </w:t>
      </w:r>
    </w:p>
    <w:p w14:paraId="15AD8706" w14:textId="77777777" w:rsidR="000F79DC" w:rsidRDefault="000F79DC" w:rsidP="000F79DC">
      <w:pPr>
        <w:pStyle w:val="StandardWeb"/>
        <w:jc w:val="center"/>
      </w:pPr>
      <w:r>
        <w:t xml:space="preserve">Elia der gen </w:t>
      </w:r>
      <w:proofErr w:type="spellStart"/>
      <w:r>
        <w:t>himel</w:t>
      </w:r>
      <w:proofErr w:type="spellEnd"/>
      <w:r>
        <w:t xml:space="preserve"> </w:t>
      </w:r>
      <w:proofErr w:type="spellStart"/>
      <w:r>
        <w:t>fur</w:t>
      </w:r>
      <w:proofErr w:type="spellEnd"/>
      <w:r>
        <w:br/>
        <w:t xml:space="preserve">Erhebt </w:t>
      </w:r>
      <w:proofErr w:type="spellStart"/>
      <w:r>
        <w:t>vber</w:t>
      </w:r>
      <w:proofErr w:type="spellEnd"/>
      <w:r>
        <w:t xml:space="preserve"> all Creatur</w:t>
      </w:r>
      <w:r>
        <w:br/>
        <w:t xml:space="preserve">Zu der rechten du sitzest pur. </w:t>
      </w:r>
    </w:p>
    <w:p w14:paraId="3D21AC13" w14:textId="77777777" w:rsidR="000F79DC" w:rsidRDefault="000F79DC" w:rsidP="000F79DC">
      <w:pPr>
        <w:pStyle w:val="StandardWeb"/>
        <w:jc w:val="center"/>
      </w:pPr>
      <w:r>
        <w:rPr>
          <w:rStyle w:val="Fett"/>
          <w:rFonts w:eastAsiaTheme="majorEastAsia"/>
        </w:rPr>
        <w:t>53.</w:t>
      </w:r>
      <w:r>
        <w:t xml:space="preserve"> </w:t>
      </w:r>
    </w:p>
    <w:p w14:paraId="4FD325E6" w14:textId="77777777" w:rsidR="000F79DC" w:rsidRDefault="000F79DC" w:rsidP="000F79DC">
      <w:pPr>
        <w:pStyle w:val="StandardWeb"/>
        <w:jc w:val="center"/>
      </w:pPr>
      <w:r>
        <w:rPr>
          <w:rStyle w:val="Hervorhebung"/>
        </w:rPr>
        <w:t>Joan. 10</w:t>
      </w:r>
      <w:r>
        <w:t xml:space="preserve"> </w:t>
      </w:r>
    </w:p>
    <w:p w14:paraId="7261CFF4" w14:textId="77777777" w:rsidR="000F79DC" w:rsidRDefault="000F79DC" w:rsidP="000F79DC">
      <w:pPr>
        <w:pStyle w:val="StandardWeb"/>
        <w:jc w:val="center"/>
      </w:pPr>
      <w:r>
        <w:t xml:space="preserve">HERR </w:t>
      </w:r>
      <w:proofErr w:type="spellStart"/>
      <w:r>
        <w:t>vnd</w:t>
      </w:r>
      <w:proofErr w:type="spellEnd"/>
      <w:r>
        <w:t xml:space="preserve"> </w:t>
      </w:r>
      <w:proofErr w:type="spellStart"/>
      <w:r>
        <w:t>Got</w:t>
      </w:r>
      <w:proofErr w:type="spellEnd"/>
      <w:r>
        <w:t xml:space="preserve"> bist du auch </w:t>
      </w:r>
      <w:proofErr w:type="spellStart"/>
      <w:r>
        <w:t>genent</w:t>
      </w:r>
      <w:proofErr w:type="spellEnd"/>
      <w:r>
        <w:br/>
        <w:t xml:space="preserve">Aller </w:t>
      </w:r>
      <w:proofErr w:type="spellStart"/>
      <w:r>
        <w:t>gwalt</w:t>
      </w:r>
      <w:proofErr w:type="spellEnd"/>
      <w:r>
        <w:t xml:space="preserve"> stehet in deiner </w:t>
      </w:r>
      <w:proofErr w:type="spellStart"/>
      <w:r>
        <w:t>hendt</w:t>
      </w:r>
      <w:proofErr w:type="spellEnd"/>
      <w:r>
        <w:t>.</w:t>
      </w:r>
      <w:r>
        <w:br/>
        <w:t xml:space="preserve">In </w:t>
      </w:r>
      <w:proofErr w:type="spellStart"/>
      <w:r>
        <w:t>himel</w:t>
      </w:r>
      <w:proofErr w:type="spellEnd"/>
      <w:r>
        <w:t xml:space="preserve"> </w:t>
      </w:r>
      <w:proofErr w:type="spellStart"/>
      <w:r>
        <w:t>erdt</w:t>
      </w:r>
      <w:proofErr w:type="spellEnd"/>
      <w:r>
        <w:t xml:space="preserve"> ewig on </w:t>
      </w:r>
      <w:proofErr w:type="spellStart"/>
      <w:r>
        <w:t>endt</w:t>
      </w:r>
      <w:proofErr w:type="spellEnd"/>
      <w:r>
        <w:t xml:space="preserve">. </w:t>
      </w:r>
    </w:p>
    <w:p w14:paraId="2D73B6F5" w14:textId="77777777" w:rsidR="000F79DC" w:rsidRDefault="000F79DC" w:rsidP="000F79DC">
      <w:pPr>
        <w:pStyle w:val="StandardWeb"/>
        <w:jc w:val="center"/>
      </w:pPr>
      <w:r>
        <w:rPr>
          <w:rStyle w:val="Fett"/>
          <w:rFonts w:eastAsiaTheme="majorEastAsia"/>
        </w:rPr>
        <w:t>54.</w:t>
      </w:r>
      <w:r>
        <w:t xml:space="preserve"> </w:t>
      </w:r>
    </w:p>
    <w:p w14:paraId="4B3E9D76" w14:textId="77777777" w:rsidR="000F79DC" w:rsidRDefault="000F79DC" w:rsidP="000F79DC">
      <w:pPr>
        <w:pStyle w:val="StandardWeb"/>
        <w:jc w:val="center"/>
      </w:pPr>
      <w:r>
        <w:rPr>
          <w:rStyle w:val="Hervorhebung"/>
        </w:rPr>
        <w:t>Psal. 117</w:t>
      </w:r>
      <w:r>
        <w:t xml:space="preserve"> </w:t>
      </w:r>
    </w:p>
    <w:p w14:paraId="3C2B8425" w14:textId="77777777" w:rsidR="000F79DC" w:rsidRDefault="000F79DC" w:rsidP="000F79DC">
      <w:pPr>
        <w:pStyle w:val="StandardWeb"/>
        <w:jc w:val="center"/>
      </w:pPr>
      <w:r>
        <w:t xml:space="preserve">Ein stein bist/ der </w:t>
      </w:r>
      <w:proofErr w:type="spellStart"/>
      <w:r>
        <w:t>verworffen</w:t>
      </w:r>
      <w:proofErr w:type="spellEnd"/>
      <w:r>
        <w:t xml:space="preserve"> war</w:t>
      </w:r>
      <w:r>
        <w:br/>
      </w:r>
      <w:proofErr w:type="spellStart"/>
      <w:r>
        <w:t>Vnd</w:t>
      </w:r>
      <w:proofErr w:type="spellEnd"/>
      <w:r>
        <w:t xml:space="preserve"> bist doch worden wunderbar</w:t>
      </w:r>
      <w:r>
        <w:br/>
        <w:t xml:space="preserve">Ein grundfest der Christlichen schar. </w:t>
      </w:r>
    </w:p>
    <w:p w14:paraId="6C7955D5" w14:textId="77777777" w:rsidR="000F79DC" w:rsidRDefault="000F79DC" w:rsidP="000F79DC">
      <w:pPr>
        <w:pStyle w:val="StandardWeb"/>
        <w:jc w:val="center"/>
      </w:pPr>
      <w:r>
        <w:rPr>
          <w:rStyle w:val="Fett"/>
          <w:rFonts w:eastAsiaTheme="majorEastAsia"/>
        </w:rPr>
        <w:t>55.</w:t>
      </w:r>
      <w:r>
        <w:t xml:space="preserve"> </w:t>
      </w:r>
    </w:p>
    <w:p w14:paraId="05DEB6C8" w14:textId="77777777" w:rsidR="000F79DC" w:rsidRDefault="000F79DC" w:rsidP="000F79DC">
      <w:pPr>
        <w:pStyle w:val="StandardWeb"/>
        <w:jc w:val="center"/>
      </w:pPr>
      <w:proofErr w:type="spellStart"/>
      <w:r>
        <w:rPr>
          <w:rStyle w:val="Hervorhebung"/>
        </w:rPr>
        <w:t>Ephe</w:t>
      </w:r>
      <w:proofErr w:type="spellEnd"/>
      <w:r>
        <w:rPr>
          <w:rStyle w:val="Hervorhebung"/>
        </w:rPr>
        <w:t>. 4</w:t>
      </w:r>
      <w:r>
        <w:t xml:space="preserve"> </w:t>
      </w:r>
    </w:p>
    <w:p w14:paraId="4C16C76F" w14:textId="77777777" w:rsidR="000F79DC" w:rsidRDefault="000F79DC" w:rsidP="000F79DC">
      <w:pPr>
        <w:pStyle w:val="StandardWeb"/>
        <w:jc w:val="center"/>
      </w:pPr>
      <w:r>
        <w:t xml:space="preserve">Ein </w:t>
      </w:r>
      <w:proofErr w:type="spellStart"/>
      <w:r>
        <w:t>haupt</w:t>
      </w:r>
      <w:proofErr w:type="spellEnd"/>
      <w:r>
        <w:t xml:space="preserve"> so bist du auch allein</w:t>
      </w:r>
      <w:r>
        <w:br/>
        <w:t xml:space="preserve">Der </w:t>
      </w:r>
      <w:proofErr w:type="spellStart"/>
      <w:r>
        <w:t>gantzen</w:t>
      </w:r>
      <w:proofErr w:type="spellEnd"/>
      <w:r>
        <w:t xml:space="preserve"> Christlichen gemein</w:t>
      </w:r>
      <w:r>
        <w:br/>
        <w:t xml:space="preserve">Wir alle deine </w:t>
      </w:r>
      <w:proofErr w:type="spellStart"/>
      <w:r>
        <w:t>glider</w:t>
      </w:r>
      <w:proofErr w:type="spellEnd"/>
      <w:r>
        <w:t xml:space="preserve"> sein. </w:t>
      </w:r>
    </w:p>
    <w:p w14:paraId="20EDD0AE" w14:textId="77777777" w:rsidR="000F79DC" w:rsidRDefault="000F79DC" w:rsidP="000F79DC">
      <w:pPr>
        <w:pStyle w:val="StandardWeb"/>
        <w:jc w:val="center"/>
      </w:pPr>
      <w:r>
        <w:rPr>
          <w:rStyle w:val="Fett"/>
          <w:rFonts w:eastAsiaTheme="majorEastAsia"/>
        </w:rPr>
        <w:t>56.</w:t>
      </w:r>
      <w:r>
        <w:t xml:space="preserve"> </w:t>
      </w:r>
    </w:p>
    <w:p w14:paraId="5E6B7781" w14:textId="77777777" w:rsidR="000F79DC" w:rsidRDefault="000F79DC" w:rsidP="000F79DC">
      <w:pPr>
        <w:pStyle w:val="StandardWeb"/>
        <w:jc w:val="center"/>
      </w:pPr>
      <w:r>
        <w:rPr>
          <w:rStyle w:val="Hervorhebung"/>
        </w:rPr>
        <w:t>Roma. 3</w:t>
      </w:r>
      <w:r>
        <w:t xml:space="preserve"> </w:t>
      </w:r>
    </w:p>
    <w:p w14:paraId="5BD476F7" w14:textId="77777777" w:rsidR="000F79DC" w:rsidRDefault="000F79DC" w:rsidP="000F79DC">
      <w:pPr>
        <w:pStyle w:val="StandardWeb"/>
        <w:jc w:val="center"/>
      </w:pPr>
      <w:r>
        <w:t xml:space="preserve">Ein Gnadenthron bist du </w:t>
      </w:r>
      <w:proofErr w:type="spellStart"/>
      <w:r>
        <w:t>darmit</w:t>
      </w:r>
      <w:proofErr w:type="spellEnd"/>
      <w:r>
        <w:br/>
        <w:t>Zu Gott hab wir sichern zu tritt</w:t>
      </w:r>
      <w:r>
        <w:br/>
        <w:t xml:space="preserve">Das er </w:t>
      </w:r>
      <w:proofErr w:type="spellStart"/>
      <w:r>
        <w:t>vns</w:t>
      </w:r>
      <w:proofErr w:type="spellEnd"/>
      <w:r>
        <w:t xml:space="preserve"> </w:t>
      </w:r>
      <w:proofErr w:type="spellStart"/>
      <w:r>
        <w:t>kan</w:t>
      </w:r>
      <w:proofErr w:type="spellEnd"/>
      <w:r>
        <w:t xml:space="preserve"> versagen </w:t>
      </w:r>
      <w:proofErr w:type="spellStart"/>
      <w:r>
        <w:t>nit</w:t>
      </w:r>
      <w:proofErr w:type="spellEnd"/>
      <w:r>
        <w:t xml:space="preserve">. </w:t>
      </w:r>
    </w:p>
    <w:p w14:paraId="00E4B92D" w14:textId="77777777" w:rsidR="000F79DC" w:rsidRDefault="000F79DC" w:rsidP="000F79DC">
      <w:pPr>
        <w:pStyle w:val="StandardWeb"/>
        <w:jc w:val="center"/>
      </w:pPr>
      <w:r>
        <w:rPr>
          <w:rStyle w:val="Fett"/>
          <w:rFonts w:eastAsiaTheme="majorEastAsia"/>
        </w:rPr>
        <w:t>57.</w:t>
      </w:r>
      <w:r>
        <w:t xml:space="preserve"> </w:t>
      </w:r>
    </w:p>
    <w:p w14:paraId="61A0A5D9" w14:textId="77777777" w:rsidR="000F79DC" w:rsidRDefault="000F79DC" w:rsidP="000F79DC">
      <w:pPr>
        <w:pStyle w:val="StandardWeb"/>
        <w:jc w:val="center"/>
      </w:pPr>
      <w:r>
        <w:rPr>
          <w:rStyle w:val="Hervorhebung"/>
        </w:rPr>
        <w:t>1. Joan. 2</w:t>
      </w:r>
      <w:r>
        <w:t xml:space="preserve"> </w:t>
      </w:r>
    </w:p>
    <w:p w14:paraId="6B076001" w14:textId="77777777" w:rsidR="000F79DC" w:rsidRDefault="000F79DC" w:rsidP="000F79DC">
      <w:pPr>
        <w:pStyle w:val="StandardWeb"/>
        <w:jc w:val="center"/>
      </w:pPr>
      <w:r>
        <w:t xml:space="preserve">Ein Fürsprecher bist du bey </w:t>
      </w:r>
      <w:proofErr w:type="spellStart"/>
      <w:r>
        <w:t>Got</w:t>
      </w:r>
      <w:proofErr w:type="spellEnd"/>
      <w:r>
        <w:br/>
        <w:t xml:space="preserve">Wo wir </w:t>
      </w:r>
      <w:proofErr w:type="spellStart"/>
      <w:r>
        <w:t>sünding</w:t>
      </w:r>
      <w:proofErr w:type="spellEnd"/>
      <w:r>
        <w:t xml:space="preserve"> an </w:t>
      </w:r>
      <w:proofErr w:type="spellStart"/>
      <w:r>
        <w:t>seim</w:t>
      </w:r>
      <w:proofErr w:type="spellEnd"/>
      <w:r>
        <w:t xml:space="preserve"> </w:t>
      </w:r>
      <w:proofErr w:type="spellStart"/>
      <w:r>
        <w:t>gepot</w:t>
      </w:r>
      <w:proofErr w:type="spellEnd"/>
      <w:r>
        <w:br/>
        <w:t xml:space="preserve">Das </w:t>
      </w:r>
      <w:proofErr w:type="spellStart"/>
      <w:r>
        <w:t>vns</w:t>
      </w:r>
      <w:proofErr w:type="spellEnd"/>
      <w:r>
        <w:t xml:space="preserve"> nicht würg der ewig todt. </w:t>
      </w:r>
    </w:p>
    <w:p w14:paraId="14FAFA6E" w14:textId="77777777" w:rsidR="000F79DC" w:rsidRDefault="000F79DC" w:rsidP="000F79DC">
      <w:pPr>
        <w:pStyle w:val="StandardWeb"/>
        <w:jc w:val="center"/>
      </w:pPr>
      <w:r>
        <w:rPr>
          <w:rStyle w:val="Fett"/>
          <w:rFonts w:eastAsiaTheme="majorEastAsia"/>
        </w:rPr>
        <w:t>58.</w:t>
      </w:r>
      <w:r>
        <w:t xml:space="preserve"> </w:t>
      </w:r>
    </w:p>
    <w:p w14:paraId="7B660F5F" w14:textId="77777777" w:rsidR="000F79DC" w:rsidRDefault="000F79DC" w:rsidP="000F79DC">
      <w:pPr>
        <w:pStyle w:val="StandardWeb"/>
        <w:jc w:val="center"/>
      </w:pPr>
      <w:r>
        <w:rPr>
          <w:rStyle w:val="Hervorhebung"/>
        </w:rPr>
        <w:t>1. Timo. 2</w:t>
      </w:r>
      <w:r>
        <w:t xml:space="preserve"> </w:t>
      </w:r>
    </w:p>
    <w:p w14:paraId="15689F4F" w14:textId="77777777" w:rsidR="000F79DC" w:rsidRDefault="000F79DC" w:rsidP="000F79DC">
      <w:pPr>
        <w:pStyle w:val="StandardWeb"/>
        <w:jc w:val="center"/>
      </w:pPr>
      <w:r>
        <w:t xml:space="preserve">Ein </w:t>
      </w:r>
      <w:proofErr w:type="spellStart"/>
      <w:r>
        <w:t>Mitler</w:t>
      </w:r>
      <w:proofErr w:type="spellEnd"/>
      <w:r>
        <w:t xml:space="preserve"> bist du auch allein</w:t>
      </w:r>
      <w:r>
        <w:br/>
        <w:t xml:space="preserve">Zwischen Gott </w:t>
      </w:r>
      <w:proofErr w:type="spellStart"/>
      <w:r>
        <w:t>vnd</w:t>
      </w:r>
      <w:proofErr w:type="spellEnd"/>
      <w:r>
        <w:t xml:space="preserve"> Christlicher </w:t>
      </w:r>
      <w:proofErr w:type="spellStart"/>
      <w:r>
        <w:t>gmein</w:t>
      </w:r>
      <w:proofErr w:type="spellEnd"/>
      <w:r>
        <w:br/>
        <w:t xml:space="preserve">On dich wer </w:t>
      </w:r>
      <w:proofErr w:type="spellStart"/>
      <w:r>
        <w:t>vnser</w:t>
      </w:r>
      <w:proofErr w:type="spellEnd"/>
      <w:r>
        <w:t xml:space="preserve"> </w:t>
      </w:r>
      <w:proofErr w:type="spellStart"/>
      <w:r>
        <w:t>hoffnung</w:t>
      </w:r>
      <w:proofErr w:type="spellEnd"/>
      <w:r>
        <w:t xml:space="preserve"> klein. </w:t>
      </w:r>
    </w:p>
    <w:p w14:paraId="69B44D79" w14:textId="77777777" w:rsidR="000F79DC" w:rsidRDefault="000F79DC" w:rsidP="000F79DC">
      <w:pPr>
        <w:pStyle w:val="StandardWeb"/>
        <w:jc w:val="center"/>
      </w:pPr>
      <w:r>
        <w:rPr>
          <w:rStyle w:val="Fett"/>
          <w:rFonts w:eastAsiaTheme="majorEastAsia"/>
        </w:rPr>
        <w:t>59.</w:t>
      </w:r>
      <w:r>
        <w:t xml:space="preserve"> </w:t>
      </w:r>
    </w:p>
    <w:p w14:paraId="450D0881" w14:textId="77777777" w:rsidR="000F79DC" w:rsidRDefault="000F79DC" w:rsidP="000F79DC">
      <w:pPr>
        <w:pStyle w:val="StandardWeb"/>
        <w:jc w:val="center"/>
      </w:pPr>
      <w:r>
        <w:rPr>
          <w:rStyle w:val="Hervorhebung"/>
        </w:rPr>
        <w:t>Hebre. 7</w:t>
      </w:r>
      <w:r>
        <w:t xml:space="preserve"> </w:t>
      </w:r>
    </w:p>
    <w:p w14:paraId="200C05C5" w14:textId="77777777" w:rsidR="000F79DC" w:rsidRDefault="000F79DC" w:rsidP="000F79DC">
      <w:pPr>
        <w:pStyle w:val="StandardWeb"/>
        <w:jc w:val="center"/>
      </w:pPr>
      <w:r>
        <w:t xml:space="preserve">Ein </w:t>
      </w:r>
      <w:proofErr w:type="spellStart"/>
      <w:r>
        <w:t>vertretter</w:t>
      </w:r>
      <w:proofErr w:type="spellEnd"/>
      <w:r>
        <w:t xml:space="preserve">/ der </w:t>
      </w:r>
      <w:proofErr w:type="spellStart"/>
      <w:r>
        <w:t>vns</w:t>
      </w:r>
      <w:proofErr w:type="spellEnd"/>
      <w:r>
        <w:t xml:space="preserve"> vertritt</w:t>
      </w:r>
      <w:r>
        <w:br/>
        <w:t xml:space="preserve">Den </w:t>
      </w:r>
      <w:proofErr w:type="spellStart"/>
      <w:r>
        <w:t>vater</w:t>
      </w:r>
      <w:proofErr w:type="spellEnd"/>
      <w:r>
        <w:t xml:space="preserve"> </w:t>
      </w:r>
      <w:proofErr w:type="spellStart"/>
      <w:r>
        <w:t>teglich</w:t>
      </w:r>
      <w:proofErr w:type="spellEnd"/>
      <w:r>
        <w:t xml:space="preserve"> für </w:t>
      </w:r>
      <w:proofErr w:type="spellStart"/>
      <w:r>
        <w:t>vns</w:t>
      </w:r>
      <w:proofErr w:type="spellEnd"/>
      <w:r>
        <w:t xml:space="preserve"> bitt</w:t>
      </w:r>
      <w:r>
        <w:br/>
        <w:t xml:space="preserve">Das er </w:t>
      </w:r>
      <w:proofErr w:type="spellStart"/>
      <w:r>
        <w:t>vns</w:t>
      </w:r>
      <w:proofErr w:type="spellEnd"/>
      <w:r>
        <w:t xml:space="preserve"> wöll verdammen </w:t>
      </w:r>
      <w:proofErr w:type="spellStart"/>
      <w:r>
        <w:t>nit</w:t>
      </w:r>
      <w:proofErr w:type="spellEnd"/>
      <w:r>
        <w:t xml:space="preserve">. </w:t>
      </w:r>
    </w:p>
    <w:p w14:paraId="0846264B" w14:textId="77777777" w:rsidR="000F79DC" w:rsidRDefault="000F79DC" w:rsidP="000F79DC">
      <w:pPr>
        <w:pStyle w:val="StandardWeb"/>
        <w:jc w:val="center"/>
      </w:pPr>
      <w:r>
        <w:rPr>
          <w:rStyle w:val="Fett"/>
          <w:rFonts w:eastAsiaTheme="majorEastAsia"/>
        </w:rPr>
        <w:t>60.</w:t>
      </w:r>
      <w:r>
        <w:t xml:space="preserve"> </w:t>
      </w:r>
    </w:p>
    <w:p w14:paraId="0637C8EA" w14:textId="77777777" w:rsidR="000F79DC" w:rsidRDefault="000F79DC" w:rsidP="000F79DC">
      <w:pPr>
        <w:pStyle w:val="StandardWeb"/>
        <w:jc w:val="center"/>
      </w:pPr>
      <w:r>
        <w:rPr>
          <w:rStyle w:val="Hervorhebung"/>
        </w:rPr>
        <w:t>Joan. 17</w:t>
      </w:r>
      <w:r>
        <w:t xml:space="preserve"> </w:t>
      </w:r>
    </w:p>
    <w:p w14:paraId="25237F4B" w14:textId="77777777" w:rsidR="000F79DC" w:rsidRDefault="000F79DC" w:rsidP="000F79DC">
      <w:pPr>
        <w:pStyle w:val="StandardWeb"/>
        <w:jc w:val="center"/>
      </w:pPr>
      <w:proofErr w:type="spellStart"/>
      <w:r>
        <w:t>Vnser</w:t>
      </w:r>
      <w:proofErr w:type="spellEnd"/>
      <w:r>
        <w:t xml:space="preserve"> </w:t>
      </w:r>
      <w:proofErr w:type="spellStart"/>
      <w:r>
        <w:t>heiligung</w:t>
      </w:r>
      <w:proofErr w:type="spellEnd"/>
      <w:r>
        <w:t xml:space="preserve"> du auch </w:t>
      </w:r>
      <w:proofErr w:type="spellStart"/>
      <w:r>
        <w:t>heist</w:t>
      </w:r>
      <w:proofErr w:type="spellEnd"/>
      <w:r>
        <w:br/>
        <w:t xml:space="preserve">Du heiligest </w:t>
      </w:r>
      <w:proofErr w:type="spellStart"/>
      <w:r>
        <w:t>vns</w:t>
      </w:r>
      <w:proofErr w:type="spellEnd"/>
      <w:r>
        <w:t xml:space="preserve"> allermeist</w:t>
      </w:r>
      <w:r>
        <w:br/>
        <w:t xml:space="preserve">Durch </w:t>
      </w:r>
      <w:proofErr w:type="spellStart"/>
      <w:r>
        <w:t>vnd</w:t>
      </w:r>
      <w:proofErr w:type="spellEnd"/>
      <w:r>
        <w:t xml:space="preserve"> durch mit </w:t>
      </w:r>
      <w:proofErr w:type="spellStart"/>
      <w:r>
        <w:t>deim</w:t>
      </w:r>
      <w:proofErr w:type="spellEnd"/>
      <w:r>
        <w:t xml:space="preserve"> </w:t>
      </w:r>
      <w:proofErr w:type="spellStart"/>
      <w:r>
        <w:t>heiling</w:t>
      </w:r>
      <w:proofErr w:type="spellEnd"/>
      <w:r>
        <w:t xml:space="preserve"> Geist. </w:t>
      </w:r>
    </w:p>
    <w:p w14:paraId="5DD72242" w14:textId="77777777" w:rsidR="000F79DC" w:rsidRDefault="000F79DC" w:rsidP="000F79DC">
      <w:pPr>
        <w:pStyle w:val="StandardWeb"/>
        <w:jc w:val="center"/>
      </w:pPr>
      <w:r>
        <w:rPr>
          <w:rStyle w:val="Fett"/>
          <w:rFonts w:eastAsiaTheme="majorEastAsia"/>
        </w:rPr>
        <w:t>61.</w:t>
      </w:r>
      <w:r>
        <w:t xml:space="preserve"> </w:t>
      </w:r>
    </w:p>
    <w:p w14:paraId="214A18CB" w14:textId="77777777" w:rsidR="000F79DC" w:rsidRDefault="000F79DC" w:rsidP="000F79DC">
      <w:pPr>
        <w:pStyle w:val="StandardWeb"/>
        <w:jc w:val="center"/>
      </w:pPr>
      <w:r>
        <w:rPr>
          <w:rStyle w:val="Hervorhebung"/>
        </w:rPr>
        <w:t xml:space="preserve">1. </w:t>
      </w:r>
      <w:proofErr w:type="spellStart"/>
      <w:r>
        <w:rPr>
          <w:rStyle w:val="Hervorhebung"/>
        </w:rPr>
        <w:t>Corin</w:t>
      </w:r>
      <w:proofErr w:type="spellEnd"/>
      <w:r>
        <w:rPr>
          <w:rStyle w:val="Hervorhebung"/>
        </w:rPr>
        <w:t>. 1</w:t>
      </w:r>
      <w:r>
        <w:t xml:space="preserve"> </w:t>
      </w:r>
    </w:p>
    <w:p w14:paraId="32A5DCEB" w14:textId="77777777" w:rsidR="000F79DC" w:rsidRDefault="000F79DC" w:rsidP="000F79DC">
      <w:pPr>
        <w:pStyle w:val="StandardWeb"/>
        <w:jc w:val="center"/>
      </w:pPr>
      <w:proofErr w:type="spellStart"/>
      <w:r>
        <w:t>Vnser</w:t>
      </w:r>
      <w:proofErr w:type="spellEnd"/>
      <w:r>
        <w:t xml:space="preserve"> </w:t>
      </w:r>
      <w:proofErr w:type="spellStart"/>
      <w:r>
        <w:t>weißheit</w:t>
      </w:r>
      <w:proofErr w:type="spellEnd"/>
      <w:r>
        <w:t xml:space="preserve"> bist du </w:t>
      </w:r>
      <w:proofErr w:type="spellStart"/>
      <w:r>
        <w:t>fürwar</w:t>
      </w:r>
      <w:proofErr w:type="spellEnd"/>
      <w:r>
        <w:br/>
        <w:t xml:space="preserve">Dein </w:t>
      </w:r>
      <w:proofErr w:type="spellStart"/>
      <w:r>
        <w:t>wort</w:t>
      </w:r>
      <w:proofErr w:type="spellEnd"/>
      <w:r>
        <w:t xml:space="preserve"> zeigt Gottes willen klar</w:t>
      </w:r>
      <w:r>
        <w:br/>
        <w:t xml:space="preserve">Der Welt </w:t>
      </w:r>
      <w:proofErr w:type="spellStart"/>
      <w:r>
        <w:t>weyßheit</w:t>
      </w:r>
      <w:proofErr w:type="spellEnd"/>
      <w:r>
        <w:t xml:space="preserve"> ist </w:t>
      </w:r>
      <w:proofErr w:type="spellStart"/>
      <w:r>
        <w:t>thorheit</w:t>
      </w:r>
      <w:proofErr w:type="spellEnd"/>
      <w:r>
        <w:t xml:space="preserve"> gar. </w:t>
      </w:r>
    </w:p>
    <w:p w14:paraId="2018ED8D" w14:textId="77777777" w:rsidR="000F79DC" w:rsidRDefault="000F79DC" w:rsidP="000F79DC">
      <w:pPr>
        <w:pStyle w:val="StandardWeb"/>
        <w:jc w:val="center"/>
      </w:pPr>
      <w:r>
        <w:rPr>
          <w:rStyle w:val="Fett"/>
          <w:rFonts w:eastAsiaTheme="majorEastAsia"/>
        </w:rPr>
        <w:t>62.</w:t>
      </w:r>
      <w:r>
        <w:t xml:space="preserve"> </w:t>
      </w:r>
    </w:p>
    <w:p w14:paraId="775E0D51" w14:textId="77777777" w:rsidR="000F79DC" w:rsidRDefault="000F79DC" w:rsidP="000F79DC">
      <w:pPr>
        <w:pStyle w:val="StandardWeb"/>
        <w:jc w:val="center"/>
      </w:pPr>
      <w:r>
        <w:rPr>
          <w:rStyle w:val="Hervorhebung"/>
        </w:rPr>
        <w:t>Joan. 2</w:t>
      </w:r>
      <w:r>
        <w:t xml:space="preserve"> </w:t>
      </w:r>
    </w:p>
    <w:p w14:paraId="6E31C71F" w14:textId="77777777" w:rsidR="000F79DC" w:rsidRDefault="000F79DC" w:rsidP="000F79DC">
      <w:pPr>
        <w:pStyle w:val="StandardWeb"/>
        <w:jc w:val="center"/>
      </w:pPr>
      <w:r>
        <w:t>Ein Tempel Gottes bist allzeit</w:t>
      </w:r>
      <w:r>
        <w:br/>
        <w:t xml:space="preserve">In dir </w:t>
      </w:r>
      <w:proofErr w:type="spellStart"/>
      <w:r>
        <w:t>wont</w:t>
      </w:r>
      <w:proofErr w:type="spellEnd"/>
      <w:r>
        <w:t xml:space="preserve"> völlig die </w:t>
      </w:r>
      <w:proofErr w:type="spellStart"/>
      <w:r>
        <w:t>Gotheit</w:t>
      </w:r>
      <w:proofErr w:type="spellEnd"/>
      <w:r>
        <w:br/>
      </w:r>
      <w:proofErr w:type="spellStart"/>
      <w:r>
        <w:t>Vnd</w:t>
      </w:r>
      <w:proofErr w:type="spellEnd"/>
      <w:r>
        <w:t xml:space="preserve"> </w:t>
      </w:r>
      <w:proofErr w:type="spellStart"/>
      <w:r>
        <w:t>gnad</w:t>
      </w:r>
      <w:proofErr w:type="spellEnd"/>
      <w:r>
        <w:t xml:space="preserve"> mit </w:t>
      </w:r>
      <w:proofErr w:type="spellStart"/>
      <w:r>
        <w:t>vberflüssigkeit</w:t>
      </w:r>
      <w:proofErr w:type="spellEnd"/>
      <w:r>
        <w:t xml:space="preserve">. </w:t>
      </w:r>
    </w:p>
    <w:p w14:paraId="06B0E348" w14:textId="77777777" w:rsidR="000F79DC" w:rsidRDefault="000F79DC" w:rsidP="000F79DC">
      <w:pPr>
        <w:pStyle w:val="StandardWeb"/>
        <w:jc w:val="center"/>
      </w:pPr>
      <w:r>
        <w:rPr>
          <w:rStyle w:val="Fett"/>
          <w:rFonts w:eastAsiaTheme="majorEastAsia"/>
        </w:rPr>
        <w:t>63.</w:t>
      </w:r>
      <w:r>
        <w:t xml:space="preserve"> </w:t>
      </w:r>
    </w:p>
    <w:p w14:paraId="4B0BEDBD" w14:textId="77777777" w:rsidR="000F79DC" w:rsidRDefault="000F79DC" w:rsidP="000F79DC">
      <w:pPr>
        <w:pStyle w:val="StandardWeb"/>
        <w:jc w:val="center"/>
      </w:pPr>
      <w:r>
        <w:rPr>
          <w:rStyle w:val="Hervorhebung"/>
        </w:rPr>
        <w:t>Math. 13</w:t>
      </w:r>
      <w:r>
        <w:t xml:space="preserve"> </w:t>
      </w:r>
    </w:p>
    <w:p w14:paraId="23AC486C" w14:textId="77777777" w:rsidR="000F79DC" w:rsidRDefault="000F79DC" w:rsidP="000F79DC">
      <w:pPr>
        <w:pStyle w:val="StandardWeb"/>
        <w:jc w:val="center"/>
      </w:pPr>
      <w:r>
        <w:t xml:space="preserve">Ein </w:t>
      </w:r>
      <w:proofErr w:type="spellStart"/>
      <w:r>
        <w:t>schatz</w:t>
      </w:r>
      <w:proofErr w:type="spellEnd"/>
      <w:r>
        <w:t xml:space="preserve"> aller </w:t>
      </w:r>
      <w:proofErr w:type="spellStart"/>
      <w:r>
        <w:t>genad</w:t>
      </w:r>
      <w:proofErr w:type="spellEnd"/>
      <w:r>
        <w:t xml:space="preserve"> </w:t>
      </w:r>
      <w:proofErr w:type="spellStart"/>
      <w:r>
        <w:t>vnd</w:t>
      </w:r>
      <w:proofErr w:type="spellEnd"/>
      <w:r>
        <w:t xml:space="preserve"> gaben</w:t>
      </w:r>
      <w:r>
        <w:br/>
        <w:t>Von dem wir all genommen haben</w:t>
      </w:r>
      <w:r>
        <w:br/>
        <w:t xml:space="preserve">In </w:t>
      </w:r>
      <w:proofErr w:type="spellStart"/>
      <w:r>
        <w:t>deim</w:t>
      </w:r>
      <w:proofErr w:type="spellEnd"/>
      <w:r>
        <w:t xml:space="preserve"> </w:t>
      </w:r>
      <w:proofErr w:type="spellStart"/>
      <w:r>
        <w:t>wort</w:t>
      </w:r>
      <w:proofErr w:type="spellEnd"/>
      <w:r>
        <w:t xml:space="preserve"> muß wir dich </w:t>
      </w:r>
      <w:proofErr w:type="spellStart"/>
      <w:r>
        <w:t>außgraben</w:t>
      </w:r>
      <w:proofErr w:type="spellEnd"/>
      <w:r>
        <w:t xml:space="preserve">. </w:t>
      </w:r>
    </w:p>
    <w:p w14:paraId="23632C21" w14:textId="77777777" w:rsidR="000F79DC" w:rsidRDefault="000F79DC" w:rsidP="000F79DC">
      <w:pPr>
        <w:pStyle w:val="StandardWeb"/>
        <w:jc w:val="center"/>
      </w:pPr>
      <w:r>
        <w:rPr>
          <w:rStyle w:val="Fett"/>
          <w:rFonts w:eastAsiaTheme="majorEastAsia"/>
        </w:rPr>
        <w:t>64.</w:t>
      </w:r>
      <w:r>
        <w:t xml:space="preserve"> </w:t>
      </w:r>
    </w:p>
    <w:p w14:paraId="2EA0C01C" w14:textId="77777777" w:rsidR="000F79DC" w:rsidRDefault="000F79DC" w:rsidP="000F79DC">
      <w:pPr>
        <w:pStyle w:val="StandardWeb"/>
        <w:jc w:val="center"/>
      </w:pPr>
      <w:proofErr w:type="spellStart"/>
      <w:r>
        <w:rPr>
          <w:rStyle w:val="Hervorhebung"/>
        </w:rPr>
        <w:t>Esaie</w:t>
      </w:r>
      <w:proofErr w:type="spellEnd"/>
      <w:r>
        <w:rPr>
          <w:rStyle w:val="Hervorhebung"/>
        </w:rPr>
        <w:t xml:space="preserve"> 2</w:t>
      </w:r>
      <w:r>
        <w:t xml:space="preserve"> </w:t>
      </w:r>
    </w:p>
    <w:p w14:paraId="67F6CF02" w14:textId="77777777" w:rsidR="000F79DC" w:rsidRDefault="000F79DC" w:rsidP="000F79DC">
      <w:pPr>
        <w:pStyle w:val="StandardWeb"/>
        <w:jc w:val="center"/>
      </w:pPr>
      <w:r>
        <w:t>Ein stein in Sion bist du Herr</w:t>
      </w:r>
      <w:r>
        <w:br/>
        <w:t xml:space="preserve">Wer </w:t>
      </w:r>
      <w:proofErr w:type="spellStart"/>
      <w:r>
        <w:t>auff</w:t>
      </w:r>
      <w:proofErr w:type="spellEnd"/>
      <w:r>
        <w:t xml:space="preserve"> dich ist </w:t>
      </w:r>
      <w:proofErr w:type="spellStart"/>
      <w:r>
        <w:t>vertrawen</w:t>
      </w:r>
      <w:proofErr w:type="spellEnd"/>
      <w:r>
        <w:t xml:space="preserve"> sehr</w:t>
      </w:r>
      <w:r>
        <w:br/>
        <w:t xml:space="preserve">Der </w:t>
      </w:r>
      <w:proofErr w:type="spellStart"/>
      <w:r>
        <w:t>wirdt</w:t>
      </w:r>
      <w:proofErr w:type="spellEnd"/>
      <w:r>
        <w:t xml:space="preserve"> zu </w:t>
      </w:r>
      <w:proofErr w:type="spellStart"/>
      <w:r>
        <w:t>schanden</w:t>
      </w:r>
      <w:proofErr w:type="spellEnd"/>
      <w:r>
        <w:t xml:space="preserve"> nimmer </w:t>
      </w:r>
      <w:proofErr w:type="spellStart"/>
      <w:r>
        <w:t>mer</w:t>
      </w:r>
      <w:proofErr w:type="spellEnd"/>
      <w:r>
        <w:t xml:space="preserve">. </w:t>
      </w:r>
    </w:p>
    <w:p w14:paraId="02705B98" w14:textId="77777777" w:rsidR="000F79DC" w:rsidRDefault="000F79DC" w:rsidP="000F79DC">
      <w:pPr>
        <w:pStyle w:val="StandardWeb"/>
        <w:jc w:val="center"/>
      </w:pPr>
      <w:r>
        <w:rPr>
          <w:rStyle w:val="Fett"/>
          <w:rFonts w:eastAsiaTheme="majorEastAsia"/>
        </w:rPr>
        <w:t>65.</w:t>
      </w:r>
      <w:r>
        <w:t xml:space="preserve"> </w:t>
      </w:r>
    </w:p>
    <w:p w14:paraId="2B767DDB" w14:textId="77777777" w:rsidR="000F79DC" w:rsidRDefault="000F79DC" w:rsidP="000F79DC">
      <w:pPr>
        <w:pStyle w:val="StandardWeb"/>
        <w:jc w:val="center"/>
      </w:pPr>
      <w:r>
        <w:rPr>
          <w:rStyle w:val="Hervorhebung"/>
        </w:rPr>
        <w:t>Gene. 6</w:t>
      </w:r>
      <w:r>
        <w:t xml:space="preserve"> </w:t>
      </w:r>
    </w:p>
    <w:p w14:paraId="7BC717C5" w14:textId="77777777" w:rsidR="000F79DC" w:rsidRDefault="000F79DC" w:rsidP="000F79DC">
      <w:pPr>
        <w:pStyle w:val="StandardWeb"/>
        <w:jc w:val="center"/>
      </w:pPr>
      <w:r>
        <w:t xml:space="preserve">Arch Noe </w:t>
      </w:r>
      <w:proofErr w:type="spellStart"/>
      <w:r>
        <w:t>heist</w:t>
      </w:r>
      <w:proofErr w:type="spellEnd"/>
      <w:r>
        <w:t>/ darinn wir schweben</w:t>
      </w:r>
      <w:r>
        <w:br/>
        <w:t xml:space="preserve">In </w:t>
      </w:r>
      <w:proofErr w:type="spellStart"/>
      <w:r>
        <w:t>disem</w:t>
      </w:r>
      <w:proofErr w:type="spellEnd"/>
      <w:r>
        <w:t xml:space="preserve"> </w:t>
      </w:r>
      <w:proofErr w:type="spellStart"/>
      <w:r>
        <w:t>geprechlichen</w:t>
      </w:r>
      <w:proofErr w:type="spellEnd"/>
      <w:r>
        <w:t xml:space="preserve"> leben</w:t>
      </w:r>
      <w:r>
        <w:br/>
        <w:t xml:space="preserve">Mit </w:t>
      </w:r>
      <w:proofErr w:type="spellStart"/>
      <w:r>
        <w:t>verfolgung</w:t>
      </w:r>
      <w:proofErr w:type="spellEnd"/>
      <w:r>
        <w:t xml:space="preserve"> ring weiß </w:t>
      </w:r>
      <w:proofErr w:type="spellStart"/>
      <w:r>
        <w:t>vmbgeben</w:t>
      </w:r>
      <w:proofErr w:type="spellEnd"/>
      <w:r>
        <w:t xml:space="preserve">. </w:t>
      </w:r>
    </w:p>
    <w:p w14:paraId="1FE7CFEA" w14:textId="77777777" w:rsidR="000F79DC" w:rsidRDefault="000F79DC" w:rsidP="000F79DC">
      <w:pPr>
        <w:pStyle w:val="StandardWeb"/>
        <w:jc w:val="center"/>
      </w:pPr>
      <w:r>
        <w:rPr>
          <w:rStyle w:val="Fett"/>
          <w:rFonts w:eastAsiaTheme="majorEastAsia"/>
        </w:rPr>
        <w:t xml:space="preserve">66. </w:t>
      </w:r>
    </w:p>
    <w:p w14:paraId="1B1FF47D" w14:textId="77777777" w:rsidR="000F79DC" w:rsidRDefault="000F79DC" w:rsidP="000F79DC">
      <w:pPr>
        <w:pStyle w:val="StandardWeb"/>
        <w:jc w:val="center"/>
      </w:pPr>
      <w:proofErr w:type="spellStart"/>
      <w:r>
        <w:rPr>
          <w:rStyle w:val="Hervorhebung"/>
        </w:rPr>
        <w:t>Miche</w:t>
      </w:r>
      <w:proofErr w:type="spellEnd"/>
      <w:r>
        <w:rPr>
          <w:rStyle w:val="Hervorhebung"/>
        </w:rPr>
        <w:t>. 3</w:t>
      </w:r>
      <w:r>
        <w:t xml:space="preserve"> </w:t>
      </w:r>
    </w:p>
    <w:p w14:paraId="33F326E5" w14:textId="77777777" w:rsidR="000F79DC" w:rsidRDefault="000F79DC" w:rsidP="000F79DC">
      <w:pPr>
        <w:pStyle w:val="StandardWeb"/>
        <w:jc w:val="center"/>
      </w:pPr>
      <w:r>
        <w:t xml:space="preserve">Hertzog des </w:t>
      </w:r>
      <w:proofErr w:type="spellStart"/>
      <w:r>
        <w:t>heils</w:t>
      </w:r>
      <w:proofErr w:type="spellEnd"/>
      <w:r>
        <w:t xml:space="preserve"> </w:t>
      </w:r>
      <w:proofErr w:type="spellStart"/>
      <w:r>
        <w:t>heist</w:t>
      </w:r>
      <w:proofErr w:type="spellEnd"/>
      <w:r>
        <w:t xml:space="preserve">/ der </w:t>
      </w:r>
      <w:proofErr w:type="spellStart"/>
      <w:r>
        <w:t>vns</w:t>
      </w:r>
      <w:proofErr w:type="spellEnd"/>
      <w:r>
        <w:t xml:space="preserve"> </w:t>
      </w:r>
      <w:proofErr w:type="spellStart"/>
      <w:r>
        <w:t>fürt</w:t>
      </w:r>
      <w:proofErr w:type="spellEnd"/>
      <w:r>
        <w:br/>
        <w:t xml:space="preserve">Durch </w:t>
      </w:r>
      <w:proofErr w:type="spellStart"/>
      <w:r>
        <w:t>leyden</w:t>
      </w:r>
      <w:proofErr w:type="spellEnd"/>
      <w:r>
        <w:t xml:space="preserve"> </w:t>
      </w:r>
      <w:proofErr w:type="spellStart"/>
      <w:r>
        <w:t>creutz</w:t>
      </w:r>
      <w:proofErr w:type="spellEnd"/>
      <w:r>
        <w:t xml:space="preserve"> wie sich </w:t>
      </w:r>
      <w:proofErr w:type="spellStart"/>
      <w:r>
        <w:t>gepürt</w:t>
      </w:r>
      <w:proofErr w:type="spellEnd"/>
      <w:r>
        <w:br/>
        <w:t xml:space="preserve">Der all </w:t>
      </w:r>
      <w:proofErr w:type="spellStart"/>
      <w:r>
        <w:t>gfar</w:t>
      </w:r>
      <w:proofErr w:type="spellEnd"/>
      <w:r>
        <w:t xml:space="preserve"> hat vor </w:t>
      </w:r>
      <w:proofErr w:type="spellStart"/>
      <w:r>
        <w:t>außgespürt</w:t>
      </w:r>
      <w:proofErr w:type="spellEnd"/>
      <w:r>
        <w:t xml:space="preserve">. </w:t>
      </w:r>
    </w:p>
    <w:p w14:paraId="1227DD9C" w14:textId="77777777" w:rsidR="000F79DC" w:rsidRDefault="000F79DC" w:rsidP="000F79DC">
      <w:pPr>
        <w:pStyle w:val="StandardWeb"/>
        <w:jc w:val="center"/>
      </w:pPr>
      <w:r>
        <w:rPr>
          <w:rStyle w:val="Fett"/>
          <w:rFonts w:eastAsiaTheme="majorEastAsia"/>
        </w:rPr>
        <w:t>67.</w:t>
      </w:r>
      <w:r>
        <w:t xml:space="preserve"> </w:t>
      </w:r>
    </w:p>
    <w:p w14:paraId="1E6D68EA" w14:textId="77777777" w:rsidR="000F79DC" w:rsidRDefault="000F79DC" w:rsidP="000F79DC">
      <w:pPr>
        <w:pStyle w:val="StandardWeb"/>
        <w:jc w:val="center"/>
      </w:pPr>
      <w:proofErr w:type="spellStart"/>
      <w:r>
        <w:rPr>
          <w:rStyle w:val="Hervorhebung"/>
        </w:rPr>
        <w:t>Acto</w:t>
      </w:r>
      <w:proofErr w:type="spellEnd"/>
      <w:r>
        <w:rPr>
          <w:rStyle w:val="Hervorhebung"/>
        </w:rPr>
        <w:t>. 9</w:t>
      </w:r>
      <w:r>
        <w:t xml:space="preserve"> </w:t>
      </w:r>
    </w:p>
    <w:p w14:paraId="665E982C" w14:textId="77777777" w:rsidR="000F79DC" w:rsidRDefault="000F79DC" w:rsidP="000F79DC">
      <w:pPr>
        <w:pStyle w:val="StandardWeb"/>
        <w:jc w:val="center"/>
      </w:pPr>
      <w:r>
        <w:t xml:space="preserve">Ein </w:t>
      </w:r>
      <w:proofErr w:type="spellStart"/>
      <w:r>
        <w:t>stachel</w:t>
      </w:r>
      <w:proofErr w:type="spellEnd"/>
      <w:r>
        <w:t xml:space="preserve"> </w:t>
      </w:r>
      <w:proofErr w:type="spellStart"/>
      <w:r>
        <w:t>heyst</w:t>
      </w:r>
      <w:proofErr w:type="spellEnd"/>
      <w:r>
        <w:t xml:space="preserve"> daran sich stechen</w:t>
      </w:r>
      <w:r>
        <w:br/>
        <w:t>Dein feinde die dir widersprechen</w:t>
      </w:r>
      <w:r>
        <w:br/>
        <w:t xml:space="preserve">Den </w:t>
      </w:r>
      <w:proofErr w:type="spellStart"/>
      <w:r>
        <w:t>kanst</w:t>
      </w:r>
      <w:proofErr w:type="spellEnd"/>
      <w:r>
        <w:t xml:space="preserve"> </w:t>
      </w:r>
      <w:proofErr w:type="spellStart"/>
      <w:r>
        <w:t>jr</w:t>
      </w:r>
      <w:proofErr w:type="spellEnd"/>
      <w:r>
        <w:t xml:space="preserve"> </w:t>
      </w:r>
      <w:proofErr w:type="spellStart"/>
      <w:r>
        <w:t>stoltz</w:t>
      </w:r>
      <w:proofErr w:type="spellEnd"/>
      <w:r>
        <w:t xml:space="preserve"> </w:t>
      </w:r>
      <w:proofErr w:type="spellStart"/>
      <w:r>
        <w:t>vnd</w:t>
      </w:r>
      <w:proofErr w:type="spellEnd"/>
      <w:r>
        <w:t xml:space="preserve"> </w:t>
      </w:r>
      <w:proofErr w:type="spellStart"/>
      <w:r>
        <w:t>höchmut</w:t>
      </w:r>
      <w:proofErr w:type="spellEnd"/>
      <w:r>
        <w:t xml:space="preserve"> </w:t>
      </w:r>
      <w:proofErr w:type="spellStart"/>
      <w:r>
        <w:t>prechen</w:t>
      </w:r>
      <w:proofErr w:type="spellEnd"/>
      <w:r>
        <w:t xml:space="preserve">. </w:t>
      </w:r>
    </w:p>
    <w:p w14:paraId="5600AE8B" w14:textId="77777777" w:rsidR="000F79DC" w:rsidRDefault="000F79DC" w:rsidP="000F79DC">
      <w:pPr>
        <w:pStyle w:val="StandardWeb"/>
        <w:jc w:val="center"/>
      </w:pPr>
      <w:r>
        <w:rPr>
          <w:rStyle w:val="Fett"/>
          <w:rFonts w:eastAsiaTheme="majorEastAsia"/>
        </w:rPr>
        <w:t>68.</w:t>
      </w:r>
      <w:r>
        <w:t xml:space="preserve"> </w:t>
      </w:r>
    </w:p>
    <w:p w14:paraId="7334ED2D" w14:textId="77777777" w:rsidR="000F79DC" w:rsidRDefault="000F79DC" w:rsidP="000F79DC">
      <w:pPr>
        <w:pStyle w:val="StandardWeb"/>
        <w:jc w:val="center"/>
      </w:pPr>
      <w:r>
        <w:rPr>
          <w:rStyle w:val="Hervorhebung"/>
        </w:rPr>
        <w:t>1. Sam. 17</w:t>
      </w:r>
      <w:r>
        <w:t xml:space="preserve"> </w:t>
      </w:r>
    </w:p>
    <w:p w14:paraId="507BB9A7" w14:textId="77777777" w:rsidR="000F79DC" w:rsidRDefault="000F79DC" w:rsidP="000F79DC">
      <w:pPr>
        <w:pStyle w:val="StandardWeb"/>
        <w:jc w:val="center"/>
      </w:pPr>
      <w:r>
        <w:t xml:space="preserve">Das </w:t>
      </w:r>
      <w:proofErr w:type="spellStart"/>
      <w:r>
        <w:t>schwerdt</w:t>
      </w:r>
      <w:proofErr w:type="spellEnd"/>
      <w:r>
        <w:t xml:space="preserve"> Goliat </w:t>
      </w:r>
      <w:proofErr w:type="spellStart"/>
      <w:r>
        <w:t>heist</w:t>
      </w:r>
      <w:proofErr w:type="spellEnd"/>
      <w:r>
        <w:t xml:space="preserve"> du </w:t>
      </w:r>
      <w:proofErr w:type="spellStart"/>
      <w:r>
        <w:t>wol</w:t>
      </w:r>
      <w:proofErr w:type="spellEnd"/>
      <w:r>
        <w:br/>
        <w:t xml:space="preserve">Das all sein feind </w:t>
      </w:r>
      <w:proofErr w:type="spellStart"/>
      <w:r>
        <w:t>vmbbringen</w:t>
      </w:r>
      <w:proofErr w:type="spellEnd"/>
      <w:r>
        <w:t xml:space="preserve"> </w:t>
      </w:r>
      <w:proofErr w:type="spellStart"/>
      <w:r>
        <w:t>sol</w:t>
      </w:r>
      <w:proofErr w:type="spellEnd"/>
      <w:r>
        <w:br/>
        <w:t xml:space="preserve">Der doch die </w:t>
      </w:r>
      <w:proofErr w:type="spellStart"/>
      <w:r>
        <w:t>gantze</w:t>
      </w:r>
      <w:proofErr w:type="spellEnd"/>
      <w:r>
        <w:t xml:space="preserve"> </w:t>
      </w:r>
      <w:proofErr w:type="spellStart"/>
      <w:r>
        <w:t>welt</w:t>
      </w:r>
      <w:proofErr w:type="spellEnd"/>
      <w:r>
        <w:t xml:space="preserve"> ist vol. </w:t>
      </w:r>
    </w:p>
    <w:p w14:paraId="358E217F" w14:textId="77777777" w:rsidR="000F79DC" w:rsidRDefault="000F79DC" w:rsidP="000F79DC">
      <w:pPr>
        <w:pStyle w:val="StandardWeb"/>
        <w:jc w:val="center"/>
      </w:pPr>
      <w:r>
        <w:rPr>
          <w:rStyle w:val="Fett"/>
          <w:rFonts w:eastAsiaTheme="majorEastAsia"/>
        </w:rPr>
        <w:t>69.</w:t>
      </w:r>
      <w:r>
        <w:t xml:space="preserve"> </w:t>
      </w:r>
    </w:p>
    <w:p w14:paraId="28A7D935" w14:textId="77777777" w:rsidR="000F79DC" w:rsidRDefault="000F79DC" w:rsidP="000F79DC">
      <w:pPr>
        <w:pStyle w:val="StandardWeb"/>
        <w:jc w:val="center"/>
      </w:pPr>
      <w:proofErr w:type="spellStart"/>
      <w:r>
        <w:rPr>
          <w:rStyle w:val="Hervorhebung"/>
        </w:rPr>
        <w:t>Apoca</w:t>
      </w:r>
      <w:proofErr w:type="spellEnd"/>
      <w:r>
        <w:rPr>
          <w:rStyle w:val="Hervorhebung"/>
        </w:rPr>
        <w:t>. 5</w:t>
      </w:r>
      <w:r>
        <w:t xml:space="preserve"> </w:t>
      </w:r>
    </w:p>
    <w:p w14:paraId="4A449873" w14:textId="77777777" w:rsidR="000F79DC" w:rsidRDefault="000F79DC" w:rsidP="000F79DC">
      <w:pPr>
        <w:pStyle w:val="StandardWeb"/>
        <w:jc w:val="center"/>
      </w:pPr>
      <w:r>
        <w:t xml:space="preserve">Ein Löw Juda </w:t>
      </w:r>
      <w:proofErr w:type="spellStart"/>
      <w:r>
        <w:t>heist</w:t>
      </w:r>
      <w:proofErr w:type="spellEnd"/>
      <w:r>
        <w:t xml:space="preserve"> du der kriegt</w:t>
      </w:r>
      <w:r>
        <w:br/>
        <w:t>All seinen feinden obgesiegt</w:t>
      </w:r>
      <w:r>
        <w:br/>
        <w:t xml:space="preserve">Geistlich </w:t>
      </w:r>
      <w:proofErr w:type="spellStart"/>
      <w:r>
        <w:t>vnd</w:t>
      </w:r>
      <w:proofErr w:type="spellEnd"/>
      <w:r>
        <w:t xml:space="preserve"> leiblich </w:t>
      </w:r>
      <w:proofErr w:type="spellStart"/>
      <w:r>
        <w:t>obeligt</w:t>
      </w:r>
      <w:proofErr w:type="spellEnd"/>
      <w:r>
        <w:t xml:space="preserve">. </w:t>
      </w:r>
    </w:p>
    <w:p w14:paraId="44995795" w14:textId="77777777" w:rsidR="000F79DC" w:rsidRDefault="000F79DC" w:rsidP="000F79DC">
      <w:pPr>
        <w:pStyle w:val="StandardWeb"/>
        <w:jc w:val="center"/>
      </w:pPr>
      <w:r>
        <w:rPr>
          <w:rStyle w:val="Fett"/>
          <w:rFonts w:eastAsiaTheme="majorEastAsia"/>
        </w:rPr>
        <w:t>70.</w:t>
      </w:r>
      <w:r>
        <w:t xml:space="preserve"> </w:t>
      </w:r>
    </w:p>
    <w:p w14:paraId="49C1C6DF" w14:textId="77777777" w:rsidR="000F79DC" w:rsidRDefault="000F79DC" w:rsidP="000F79DC">
      <w:pPr>
        <w:pStyle w:val="StandardWeb"/>
        <w:jc w:val="center"/>
      </w:pPr>
      <w:proofErr w:type="spellStart"/>
      <w:r>
        <w:rPr>
          <w:rStyle w:val="Hervorhebung"/>
        </w:rPr>
        <w:t>Acto</w:t>
      </w:r>
      <w:proofErr w:type="spellEnd"/>
      <w:r>
        <w:rPr>
          <w:rStyle w:val="Hervorhebung"/>
        </w:rPr>
        <w:t>. 10</w:t>
      </w:r>
      <w:r>
        <w:t xml:space="preserve"> </w:t>
      </w:r>
    </w:p>
    <w:p w14:paraId="29F72763" w14:textId="77777777" w:rsidR="000F79DC" w:rsidRDefault="000F79DC" w:rsidP="000F79DC">
      <w:pPr>
        <w:pStyle w:val="StandardWeb"/>
        <w:jc w:val="center"/>
      </w:pPr>
      <w:r>
        <w:t xml:space="preserve">Ein Richter dem das </w:t>
      </w:r>
      <w:proofErr w:type="spellStart"/>
      <w:r>
        <w:t>gricht</w:t>
      </w:r>
      <w:proofErr w:type="spellEnd"/>
      <w:r>
        <w:t xml:space="preserve"> ist eben</w:t>
      </w:r>
      <w:r>
        <w:br/>
        <w:t xml:space="preserve">Von </w:t>
      </w:r>
      <w:proofErr w:type="spellStart"/>
      <w:r>
        <w:t>Got</w:t>
      </w:r>
      <w:proofErr w:type="spellEnd"/>
      <w:r>
        <w:t xml:space="preserve"> dem Vatter </w:t>
      </w:r>
      <w:proofErr w:type="spellStart"/>
      <w:r>
        <w:t>vbergeben</w:t>
      </w:r>
      <w:proofErr w:type="spellEnd"/>
      <w:r>
        <w:br/>
      </w:r>
      <w:proofErr w:type="spellStart"/>
      <w:r>
        <w:t>Vber</w:t>
      </w:r>
      <w:proofErr w:type="spellEnd"/>
      <w:r>
        <w:t xml:space="preserve"> die todten </w:t>
      </w:r>
      <w:proofErr w:type="spellStart"/>
      <w:r>
        <w:t>vnd</w:t>
      </w:r>
      <w:proofErr w:type="spellEnd"/>
      <w:r>
        <w:t xml:space="preserve"> die leben. </w:t>
      </w:r>
    </w:p>
    <w:p w14:paraId="09AEDAA8" w14:textId="77777777" w:rsidR="000F79DC" w:rsidRDefault="000F79DC" w:rsidP="000F79DC">
      <w:pPr>
        <w:pStyle w:val="StandardWeb"/>
        <w:jc w:val="center"/>
      </w:pPr>
      <w:r>
        <w:rPr>
          <w:rStyle w:val="Fett"/>
          <w:rFonts w:eastAsiaTheme="majorEastAsia"/>
        </w:rPr>
        <w:t xml:space="preserve">71. </w:t>
      </w:r>
    </w:p>
    <w:p w14:paraId="140722C5" w14:textId="77777777" w:rsidR="000F79DC" w:rsidRDefault="000F79DC" w:rsidP="000F79DC">
      <w:pPr>
        <w:pStyle w:val="StandardWeb"/>
        <w:jc w:val="center"/>
      </w:pPr>
      <w:r>
        <w:rPr>
          <w:rStyle w:val="Hervorhebung"/>
        </w:rPr>
        <w:t>Matt. 28</w:t>
      </w:r>
      <w:r>
        <w:t xml:space="preserve"> </w:t>
      </w:r>
    </w:p>
    <w:p w14:paraId="70CD9AD5" w14:textId="77777777" w:rsidR="000F79DC" w:rsidRDefault="000F79DC" w:rsidP="000F79DC">
      <w:pPr>
        <w:pStyle w:val="StandardWeb"/>
        <w:jc w:val="center"/>
      </w:pPr>
      <w:proofErr w:type="spellStart"/>
      <w:r>
        <w:t>Vnser</w:t>
      </w:r>
      <w:proofErr w:type="spellEnd"/>
      <w:r>
        <w:t xml:space="preserve"> </w:t>
      </w:r>
      <w:proofErr w:type="spellStart"/>
      <w:r>
        <w:t>bruder</w:t>
      </w:r>
      <w:proofErr w:type="spellEnd"/>
      <w:r>
        <w:t xml:space="preserve"> mit dem wir gleich</w:t>
      </w:r>
      <w:r>
        <w:br/>
        <w:t>Miterben sind des Vatters reich</w:t>
      </w:r>
      <w:r>
        <w:br/>
        <w:t xml:space="preserve">Nach dem </w:t>
      </w:r>
      <w:proofErr w:type="spellStart"/>
      <w:r>
        <w:t>ellend</w:t>
      </w:r>
      <w:proofErr w:type="spellEnd"/>
      <w:r>
        <w:t xml:space="preserve"> dort ewigklein. </w:t>
      </w:r>
    </w:p>
    <w:p w14:paraId="1AB9D138" w14:textId="77777777" w:rsidR="000F79DC" w:rsidRDefault="000F79DC" w:rsidP="000F79DC">
      <w:pPr>
        <w:pStyle w:val="StandardWeb"/>
        <w:jc w:val="center"/>
      </w:pPr>
      <w:r>
        <w:rPr>
          <w:rStyle w:val="Fett"/>
          <w:rFonts w:eastAsiaTheme="majorEastAsia"/>
        </w:rPr>
        <w:t>72.</w:t>
      </w:r>
      <w:r>
        <w:t xml:space="preserve"> </w:t>
      </w:r>
    </w:p>
    <w:p w14:paraId="659C244A" w14:textId="77777777" w:rsidR="000F79DC" w:rsidRDefault="000F79DC" w:rsidP="000F79DC">
      <w:pPr>
        <w:pStyle w:val="StandardWeb"/>
        <w:jc w:val="center"/>
      </w:pPr>
      <w:r>
        <w:rPr>
          <w:rStyle w:val="Hervorhebung"/>
        </w:rPr>
        <w:t>Psal. 2</w:t>
      </w:r>
      <w:r>
        <w:t xml:space="preserve"> </w:t>
      </w:r>
    </w:p>
    <w:p w14:paraId="322907A5" w14:textId="77777777" w:rsidR="000F79DC" w:rsidRDefault="000F79DC" w:rsidP="000F79DC">
      <w:pPr>
        <w:pStyle w:val="StandardWeb"/>
        <w:jc w:val="center"/>
      </w:pPr>
      <w:r>
        <w:t xml:space="preserve">Ein </w:t>
      </w:r>
      <w:proofErr w:type="spellStart"/>
      <w:r>
        <w:t>Künig</w:t>
      </w:r>
      <w:proofErr w:type="spellEnd"/>
      <w:r>
        <w:t xml:space="preserve"> bist/ </w:t>
      </w:r>
      <w:proofErr w:type="spellStart"/>
      <w:r>
        <w:t>deyn</w:t>
      </w:r>
      <w:proofErr w:type="spellEnd"/>
      <w:r>
        <w:t xml:space="preserve"> Regiment</w:t>
      </w:r>
      <w:r>
        <w:br/>
        <w:t xml:space="preserve">Gab dir der Vatter in </w:t>
      </w:r>
      <w:proofErr w:type="spellStart"/>
      <w:r>
        <w:t>deyn</w:t>
      </w:r>
      <w:proofErr w:type="spellEnd"/>
      <w:r>
        <w:t xml:space="preserve"> </w:t>
      </w:r>
      <w:proofErr w:type="spellStart"/>
      <w:r>
        <w:t>hendt</w:t>
      </w:r>
      <w:proofErr w:type="spellEnd"/>
      <w:r>
        <w:br/>
        <w:t xml:space="preserve">Das </w:t>
      </w:r>
      <w:proofErr w:type="spellStart"/>
      <w:r>
        <w:t>ymmer</w:t>
      </w:r>
      <w:proofErr w:type="spellEnd"/>
      <w:r>
        <w:t xml:space="preserve"> ewig hat </w:t>
      </w:r>
      <w:proofErr w:type="spellStart"/>
      <w:r>
        <w:t>keyn</w:t>
      </w:r>
      <w:proofErr w:type="spellEnd"/>
      <w:r>
        <w:t xml:space="preserve"> </w:t>
      </w:r>
      <w:proofErr w:type="spellStart"/>
      <w:r>
        <w:t>endt</w:t>
      </w:r>
      <w:proofErr w:type="spellEnd"/>
      <w:r>
        <w:t>/</w:t>
      </w:r>
      <w:r>
        <w:br/>
        <w:t xml:space="preserve">Durch </w:t>
      </w:r>
      <w:proofErr w:type="spellStart"/>
      <w:r>
        <w:t>dise</w:t>
      </w:r>
      <w:proofErr w:type="spellEnd"/>
      <w:r>
        <w:t xml:space="preserve"> dein </w:t>
      </w:r>
      <w:proofErr w:type="spellStart"/>
      <w:r>
        <w:t>heylige</w:t>
      </w:r>
      <w:proofErr w:type="spellEnd"/>
      <w:r>
        <w:t xml:space="preserve"> </w:t>
      </w:r>
      <w:proofErr w:type="spellStart"/>
      <w:r>
        <w:t>namen</w:t>
      </w:r>
      <w:proofErr w:type="spellEnd"/>
      <w:r>
        <w:br/>
        <w:t xml:space="preserve">Bit wir </w:t>
      </w:r>
      <w:proofErr w:type="spellStart"/>
      <w:r>
        <w:t>verleych</w:t>
      </w:r>
      <w:proofErr w:type="spellEnd"/>
      <w:r>
        <w:t xml:space="preserve"> </w:t>
      </w:r>
      <w:proofErr w:type="spellStart"/>
      <w:r>
        <w:t>vns</w:t>
      </w:r>
      <w:proofErr w:type="spellEnd"/>
      <w:r>
        <w:t xml:space="preserve"> allen samen</w:t>
      </w:r>
      <w:r>
        <w:br/>
        <w:t xml:space="preserve">Mit dir ewig zu leben Amen. </w:t>
      </w:r>
    </w:p>
    <w:p w14:paraId="4FD1F3C5" w14:textId="77777777" w:rsidR="0022039F" w:rsidRDefault="0022039F" w:rsidP="0022039F"/>
    <w:p w14:paraId="4481A50F" w14:textId="77777777" w:rsidR="00D5498D" w:rsidRPr="00D5498D" w:rsidRDefault="007166CE" w:rsidP="008E63BE">
      <w:pPr>
        <w:pStyle w:val="berschrift1"/>
      </w:pPr>
      <w:r>
        <w:br w:type="page"/>
      </w:r>
      <w:r w:rsidR="00D5498D" w:rsidRPr="00D5498D">
        <w:t>Quellen:</w:t>
      </w:r>
    </w:p>
    <w:p w14:paraId="3CA5F7C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461F8A8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431117F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01D1DCF7"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6B16AEF8"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6043459F"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0FD2DA54"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270E7BC5"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71AEF155"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5F6D2FA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7AC92719"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11EDF4B4" w14:textId="0273FCC3"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7569"/>
    <w:rsid w:val="00082307"/>
    <w:rsid w:val="000C66E5"/>
    <w:rsid w:val="000F79DC"/>
    <w:rsid w:val="001F54C4"/>
    <w:rsid w:val="0022039F"/>
    <w:rsid w:val="00272484"/>
    <w:rsid w:val="00297F83"/>
    <w:rsid w:val="002E6D11"/>
    <w:rsid w:val="00381C0C"/>
    <w:rsid w:val="00537F59"/>
    <w:rsid w:val="007166CE"/>
    <w:rsid w:val="007E1779"/>
    <w:rsid w:val="0083667B"/>
    <w:rsid w:val="008D7463"/>
    <w:rsid w:val="008E417E"/>
    <w:rsid w:val="008E63BE"/>
    <w:rsid w:val="00997569"/>
    <w:rsid w:val="00B607FA"/>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033724"/>
  <w15:chartTrackingRefBased/>
  <w15:docId w15:val="{0C74E102-CC64-447B-8E8B-94C6DD79F6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0F79DC"/>
    <w:pPr>
      <w:spacing w:before="100" w:beforeAutospacing="1" w:after="100" w:afterAutospacing="1" w:line="240" w:lineRule="auto"/>
    </w:pPr>
    <w:rPr>
      <w:rFonts w:eastAsia="Times New Roman"/>
      <w:szCs w:val="24"/>
      <w:lang w:eastAsia="de-DE"/>
    </w:rPr>
  </w:style>
  <w:style w:type="character" w:styleId="Hervorhebung">
    <w:name w:val="Emphasis"/>
    <w:basedOn w:val="Absatz-Standardschriftart"/>
    <w:uiPriority w:val="20"/>
    <w:qFormat/>
    <w:rsid w:val="000F79D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8684848">
      <w:bodyDiv w:val="1"/>
      <w:marLeft w:val="0"/>
      <w:marRight w:val="0"/>
      <w:marTop w:val="0"/>
      <w:marBottom w:val="0"/>
      <w:divBdr>
        <w:top w:val="none" w:sz="0" w:space="0" w:color="auto"/>
        <w:left w:val="none" w:sz="0" w:space="0" w:color="auto"/>
        <w:bottom w:val="none" w:sz="0" w:space="0" w:color="auto"/>
        <w:right w:val="none" w:sz="0" w:space="0" w:color="auto"/>
      </w:divBdr>
      <w:divsChild>
        <w:div w:id="1662930983">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747192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15</Pages>
  <Words>1681</Words>
  <Characters>10596</Characters>
  <Application>Microsoft Office Word</Application>
  <DocSecurity>0</DocSecurity>
  <Lines>88</Lines>
  <Paragraphs>24</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12253</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3</cp:revision>
  <dcterms:created xsi:type="dcterms:W3CDTF">2020-10-31T07:12:00Z</dcterms:created>
  <dcterms:modified xsi:type="dcterms:W3CDTF">2020-11-01T09:02:00Z</dcterms:modified>
  <dc:title>Die zweiundsiebzig Namen Christti</dc:title>
  <dc:creator>Sachs, Hans</dc:creator>
  <cp:keywords>Jesus</cp:keywords>
  <dc:language>de</dc:language>
</cp:coreProperties>
</file>